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8B4" w:rsidRPr="001208B4" w:rsidRDefault="00B96521" w:rsidP="001208B4">
      <w:pPr>
        <w:spacing w:line="360" w:lineRule="auto"/>
        <w:ind w:right="-426"/>
        <w:jc w:val="both"/>
        <w:rPr>
          <w:b/>
          <w:szCs w:val="24"/>
        </w:rPr>
      </w:pPr>
      <w:bookmarkStart w:id="0" w:name="_GoBack"/>
      <w:bookmarkEnd w:id="0"/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="001208B4">
        <w:rPr>
          <w:rFonts w:ascii="Arial" w:hAnsi="Arial"/>
          <w:b/>
        </w:rPr>
        <w:t xml:space="preserve">                           </w:t>
      </w:r>
      <w:r w:rsidRPr="001208B4">
        <w:rPr>
          <w:b/>
          <w:szCs w:val="24"/>
        </w:rPr>
        <w:t>Załącznik nr 6 do SWZ</w:t>
      </w:r>
    </w:p>
    <w:p w:rsidR="001208B4" w:rsidRDefault="004001A7" w:rsidP="001208B4">
      <w:r>
        <w:t>Nr sprawy MOPS-DFK.2318.</w:t>
      </w:r>
      <w:r w:rsidR="00DE4DE5">
        <w:t>6</w:t>
      </w:r>
      <w:r w:rsidR="001208B4">
        <w:t>.202</w:t>
      </w:r>
      <w:r w:rsidR="00CD61B5">
        <w:t>1</w:t>
      </w:r>
    </w:p>
    <w:p w:rsidR="001208B4" w:rsidRPr="00752FA0" w:rsidRDefault="001208B4" w:rsidP="001208B4">
      <w:pPr>
        <w:jc w:val="right"/>
        <w:rPr>
          <w:b/>
          <w:sz w:val="22"/>
          <w:szCs w:val="22"/>
        </w:rPr>
      </w:pPr>
      <w:r w:rsidRPr="00752FA0">
        <w:rPr>
          <w:b/>
          <w:sz w:val="22"/>
          <w:szCs w:val="22"/>
        </w:rPr>
        <w:tab/>
      </w:r>
      <w:r w:rsidRPr="00752FA0">
        <w:rPr>
          <w:b/>
          <w:sz w:val="22"/>
          <w:szCs w:val="22"/>
        </w:rPr>
        <w:tab/>
      </w:r>
      <w:r w:rsidRPr="00752FA0">
        <w:rPr>
          <w:b/>
          <w:sz w:val="22"/>
          <w:szCs w:val="22"/>
        </w:rPr>
        <w:tab/>
      </w:r>
      <w:r w:rsidRPr="00752FA0">
        <w:rPr>
          <w:b/>
          <w:sz w:val="22"/>
          <w:szCs w:val="22"/>
        </w:rPr>
        <w:tab/>
      </w:r>
      <w:r w:rsidRPr="00752FA0">
        <w:rPr>
          <w:b/>
          <w:sz w:val="22"/>
          <w:szCs w:val="22"/>
        </w:rPr>
        <w:tab/>
      </w:r>
      <w:r w:rsidRPr="00752FA0">
        <w:rPr>
          <w:b/>
          <w:sz w:val="22"/>
          <w:szCs w:val="22"/>
        </w:rPr>
        <w:tab/>
      </w:r>
    </w:p>
    <w:p w:rsidR="001208B4" w:rsidRPr="008671B2" w:rsidRDefault="001208B4" w:rsidP="001208B4">
      <w:pPr>
        <w:pStyle w:val="Tytu"/>
        <w:rPr>
          <w:sz w:val="8"/>
        </w:rPr>
      </w:pPr>
    </w:p>
    <w:p w:rsidR="001208B4" w:rsidRDefault="001208B4" w:rsidP="001208B4">
      <w:pPr>
        <w:pStyle w:val="NormalnyWeb"/>
        <w:spacing w:before="0" w:beforeAutospacing="0" w:after="0" w:line="264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Umowa - projekt</w:t>
      </w:r>
    </w:p>
    <w:p w:rsidR="001208B4" w:rsidRPr="00D824AE" w:rsidRDefault="001208B4" w:rsidP="001208B4">
      <w:pPr>
        <w:pStyle w:val="NormalnyWeb"/>
        <w:spacing w:before="0" w:beforeAutospacing="0" w:after="0" w:line="264" w:lineRule="auto"/>
        <w:jc w:val="center"/>
        <w:rPr>
          <w:sz w:val="18"/>
        </w:rPr>
      </w:pPr>
    </w:p>
    <w:p w:rsidR="001208B4" w:rsidRPr="00EE2482" w:rsidRDefault="001208B4" w:rsidP="001208B4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  <w:r w:rsidRPr="00EE2482">
        <w:rPr>
          <w:sz w:val="22"/>
          <w:szCs w:val="22"/>
        </w:rPr>
        <w:t xml:space="preserve">zawarta w dniu ………………. pomiędzy Miastem Kalisz - Miejskim Ośrodkiem Pomocy Społecznej         w Kaliszu, ul. </w:t>
      </w:r>
      <w:r w:rsidR="00933132">
        <w:rPr>
          <w:sz w:val="22"/>
          <w:szCs w:val="22"/>
        </w:rPr>
        <w:t>Graniczna 1</w:t>
      </w:r>
      <w:r w:rsidRPr="00EE2482">
        <w:rPr>
          <w:sz w:val="22"/>
          <w:szCs w:val="22"/>
        </w:rPr>
        <w:t>, reprezentowanym przez Prezydenta Miasta Kalisza – Krystiana Kinastowskiego,  w imieniu, którego działa Dyrektor Miejskiego Ośrodka Pomoc</w:t>
      </w:r>
      <w:r w:rsidR="00390E89">
        <w:rPr>
          <w:sz w:val="22"/>
          <w:szCs w:val="22"/>
        </w:rPr>
        <w:t>y Społecznej - Iwona Niedźwiedź</w:t>
      </w:r>
      <w:r w:rsidRPr="00EE2482">
        <w:rPr>
          <w:sz w:val="22"/>
          <w:szCs w:val="22"/>
        </w:rPr>
        <w:t>,</w:t>
      </w:r>
      <w:r w:rsidR="00390E89">
        <w:rPr>
          <w:sz w:val="22"/>
          <w:szCs w:val="22"/>
        </w:rPr>
        <w:t xml:space="preserve"> </w:t>
      </w:r>
      <w:r w:rsidRPr="00EE2482">
        <w:rPr>
          <w:sz w:val="22"/>
          <w:szCs w:val="22"/>
        </w:rPr>
        <w:t xml:space="preserve">zwanym dalej „Zamawiającym” </w:t>
      </w:r>
    </w:p>
    <w:p w:rsidR="001208B4" w:rsidRPr="00EE2482" w:rsidRDefault="001208B4" w:rsidP="001208B4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  <w:r w:rsidRPr="00EE2482">
        <w:rPr>
          <w:sz w:val="22"/>
          <w:szCs w:val="22"/>
        </w:rPr>
        <w:t>a …………………………………………………… zwanym dalej „Wykonawcą”</w:t>
      </w:r>
      <w:r w:rsidR="00583372" w:rsidRPr="00EE2482">
        <w:rPr>
          <w:sz w:val="22"/>
          <w:szCs w:val="22"/>
        </w:rPr>
        <w:t>.</w:t>
      </w:r>
    </w:p>
    <w:p w:rsidR="00583372" w:rsidRPr="003E4AA8" w:rsidRDefault="00583372" w:rsidP="001208B4">
      <w:pPr>
        <w:pStyle w:val="NormalnyWeb"/>
        <w:spacing w:before="0" w:beforeAutospacing="0" w:after="0" w:line="264" w:lineRule="auto"/>
        <w:jc w:val="both"/>
        <w:rPr>
          <w:sz w:val="20"/>
          <w:szCs w:val="22"/>
        </w:rPr>
      </w:pPr>
    </w:p>
    <w:p w:rsidR="00583372" w:rsidRPr="00EE2482" w:rsidRDefault="00583372" w:rsidP="00D824AE">
      <w:pPr>
        <w:spacing w:line="276" w:lineRule="auto"/>
        <w:ind w:right="1"/>
        <w:jc w:val="both"/>
        <w:rPr>
          <w:sz w:val="22"/>
          <w:szCs w:val="22"/>
        </w:rPr>
      </w:pPr>
      <w:r w:rsidRPr="00EE2482">
        <w:rPr>
          <w:sz w:val="22"/>
          <w:szCs w:val="22"/>
        </w:rPr>
        <w:t>Niniejsza umowa została zawarta w wyniku postępowania przeprowadzonego zgodnie z art. 359 pkt 2 w</w:t>
      </w:r>
      <w:r w:rsidR="009644EA">
        <w:rPr>
          <w:sz w:val="22"/>
          <w:szCs w:val="22"/>
        </w:rPr>
        <w:t> </w:t>
      </w:r>
      <w:r w:rsidRPr="00EE2482">
        <w:rPr>
          <w:sz w:val="22"/>
          <w:szCs w:val="22"/>
        </w:rPr>
        <w:t>zw. z art.275 pkt.1 tj. na usługi społeczne w trybie podstawowym bez negocjacji  na podstawie przepisów ustawy z dnia 11 września 2019 r. - Prawo zamówień</w:t>
      </w:r>
      <w:r w:rsidR="000E3BE8">
        <w:rPr>
          <w:sz w:val="22"/>
          <w:szCs w:val="22"/>
        </w:rPr>
        <w:t xml:space="preserve"> publicznych (Dz. U. z 20</w:t>
      </w:r>
      <w:r w:rsidR="00E05F8B">
        <w:rPr>
          <w:sz w:val="22"/>
          <w:szCs w:val="22"/>
        </w:rPr>
        <w:t>2</w:t>
      </w:r>
      <w:r w:rsidR="000E3BE8">
        <w:rPr>
          <w:sz w:val="22"/>
          <w:szCs w:val="22"/>
        </w:rPr>
        <w:t>1</w:t>
      </w:r>
      <w:r w:rsidR="00E05F8B">
        <w:rPr>
          <w:sz w:val="22"/>
          <w:szCs w:val="22"/>
        </w:rPr>
        <w:t xml:space="preserve"> r. poz. </w:t>
      </w:r>
      <w:r w:rsidR="000E3BE8">
        <w:rPr>
          <w:sz w:val="22"/>
          <w:szCs w:val="22"/>
        </w:rPr>
        <w:t>1</w:t>
      </w:r>
      <w:r w:rsidR="00E05F8B">
        <w:rPr>
          <w:sz w:val="22"/>
          <w:szCs w:val="22"/>
        </w:rPr>
        <w:t xml:space="preserve">129 </w:t>
      </w:r>
      <w:r w:rsidR="000E3BE8">
        <w:rPr>
          <w:sz w:val="22"/>
          <w:szCs w:val="22"/>
        </w:rPr>
        <w:t>z pó</w:t>
      </w:r>
      <w:r w:rsidRPr="00EE2482">
        <w:rPr>
          <w:sz w:val="22"/>
          <w:szCs w:val="22"/>
        </w:rPr>
        <w:t>źn.</w:t>
      </w:r>
      <w:r w:rsidR="000E3BE8">
        <w:rPr>
          <w:sz w:val="22"/>
          <w:szCs w:val="22"/>
        </w:rPr>
        <w:t xml:space="preserve"> </w:t>
      </w:r>
      <w:r w:rsidRPr="00EE2482">
        <w:rPr>
          <w:sz w:val="22"/>
          <w:szCs w:val="22"/>
        </w:rPr>
        <w:t>zm.</w:t>
      </w:r>
      <w:r w:rsidR="00EC5964" w:rsidRPr="00EE2482">
        <w:rPr>
          <w:sz w:val="22"/>
          <w:szCs w:val="22"/>
        </w:rPr>
        <w:t>).</w:t>
      </w:r>
    </w:p>
    <w:p w:rsidR="00583372" w:rsidRPr="00EE2482" w:rsidRDefault="00583372" w:rsidP="00D824AE">
      <w:pPr>
        <w:spacing w:line="276" w:lineRule="auto"/>
        <w:ind w:right="1"/>
        <w:jc w:val="both"/>
        <w:rPr>
          <w:b/>
          <w:sz w:val="22"/>
          <w:szCs w:val="22"/>
        </w:rPr>
      </w:pPr>
      <w:r w:rsidRPr="00EE2482">
        <w:rPr>
          <w:sz w:val="22"/>
          <w:szCs w:val="22"/>
        </w:rPr>
        <w:t>Pomiędzy Zamawiającym i Wykonawcą została zawarta umowa o następującej treści:</w:t>
      </w:r>
    </w:p>
    <w:p w:rsidR="001208B4" w:rsidRPr="003E4AA8" w:rsidRDefault="001208B4" w:rsidP="001208B4">
      <w:pPr>
        <w:pStyle w:val="NormalnyWeb"/>
        <w:spacing w:before="0" w:beforeAutospacing="0" w:after="0" w:line="264" w:lineRule="auto"/>
        <w:jc w:val="both"/>
        <w:rPr>
          <w:sz w:val="8"/>
        </w:rPr>
      </w:pPr>
    </w:p>
    <w:p w:rsidR="001208B4" w:rsidRPr="00DB58E9" w:rsidRDefault="001208B4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1</w:t>
      </w:r>
    </w:p>
    <w:p w:rsidR="00583372" w:rsidRPr="00DB58E9" w:rsidRDefault="001208B4" w:rsidP="001208B4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  <w:r w:rsidRPr="00EE2482">
        <w:rPr>
          <w:sz w:val="22"/>
          <w:szCs w:val="22"/>
        </w:rPr>
        <w:t xml:space="preserve">Zamawiający zleca a Wykonawca zobowiązuje się do wykonania na terenie miasta Kalisza usług dotyczących </w:t>
      </w:r>
      <w:r w:rsidRPr="00EE2482">
        <w:rPr>
          <w:b/>
          <w:i/>
          <w:sz w:val="22"/>
          <w:szCs w:val="22"/>
        </w:rPr>
        <w:t xml:space="preserve">„Świadczenia </w:t>
      </w:r>
      <w:r w:rsidR="005621A9">
        <w:rPr>
          <w:b/>
          <w:i/>
          <w:sz w:val="22"/>
          <w:szCs w:val="22"/>
        </w:rPr>
        <w:t>SUO</w:t>
      </w:r>
      <w:r w:rsidRPr="00EE2482">
        <w:rPr>
          <w:b/>
          <w:i/>
          <w:sz w:val="22"/>
          <w:szCs w:val="22"/>
        </w:rPr>
        <w:t xml:space="preserve"> </w:t>
      </w:r>
      <w:r w:rsidR="00995B2E">
        <w:rPr>
          <w:b/>
          <w:i/>
          <w:sz w:val="22"/>
          <w:szCs w:val="22"/>
        </w:rPr>
        <w:t xml:space="preserve"> </w:t>
      </w:r>
      <w:r w:rsidR="003E4AA8">
        <w:rPr>
          <w:b/>
          <w:i/>
          <w:sz w:val="22"/>
          <w:szCs w:val="22"/>
        </w:rPr>
        <w:t xml:space="preserve">w I półroczu </w:t>
      </w:r>
      <w:r w:rsidRPr="00EE2482">
        <w:rPr>
          <w:b/>
          <w:i/>
          <w:sz w:val="22"/>
          <w:szCs w:val="22"/>
        </w:rPr>
        <w:t>202</w:t>
      </w:r>
      <w:r w:rsidR="003E4AA8">
        <w:rPr>
          <w:b/>
          <w:i/>
          <w:sz w:val="22"/>
          <w:szCs w:val="22"/>
        </w:rPr>
        <w:t>2</w:t>
      </w:r>
      <w:r w:rsidRPr="00EE2482">
        <w:rPr>
          <w:b/>
          <w:i/>
          <w:sz w:val="22"/>
          <w:szCs w:val="22"/>
        </w:rPr>
        <w:t>r. dla dzieci i młodzieży upośledzonej umysłowo lub wykazujących inne przewlekłe zaburzenia czynności psychicznych zamieszkałych na terenie miasta Kalisza</w:t>
      </w:r>
      <w:r w:rsidRPr="00EE2482">
        <w:rPr>
          <w:b/>
          <w:bCs/>
          <w:i/>
          <w:iCs/>
          <w:color w:val="000000"/>
          <w:sz w:val="22"/>
          <w:szCs w:val="22"/>
        </w:rPr>
        <w:t xml:space="preserve">” </w:t>
      </w:r>
      <w:r w:rsidR="00583372" w:rsidRPr="00EE2482">
        <w:rPr>
          <w:b/>
          <w:bCs/>
          <w:i/>
          <w:iCs/>
          <w:color w:val="000000"/>
          <w:sz w:val="22"/>
          <w:szCs w:val="22"/>
        </w:rPr>
        <w:t xml:space="preserve"> </w:t>
      </w:r>
      <w:r w:rsidRPr="00EE2482">
        <w:rPr>
          <w:bCs/>
          <w:iCs/>
          <w:color w:val="000000"/>
          <w:sz w:val="22"/>
          <w:szCs w:val="22"/>
        </w:rPr>
        <w:t>w zakresie</w:t>
      </w:r>
      <w:r w:rsidRPr="00EE2482">
        <w:rPr>
          <w:b/>
          <w:bCs/>
          <w:i/>
          <w:iCs/>
          <w:color w:val="000000"/>
          <w:sz w:val="22"/>
          <w:szCs w:val="22"/>
        </w:rPr>
        <w:t xml:space="preserve"> </w:t>
      </w:r>
      <w:r w:rsidRPr="00EE2482">
        <w:rPr>
          <w:bCs/>
          <w:iCs/>
          <w:color w:val="000000"/>
          <w:sz w:val="22"/>
          <w:szCs w:val="22"/>
        </w:rPr>
        <w:t>części</w:t>
      </w:r>
      <w:r w:rsidRPr="00EE2482">
        <w:rPr>
          <w:b/>
          <w:bCs/>
          <w:iCs/>
          <w:color w:val="000000"/>
          <w:sz w:val="22"/>
          <w:szCs w:val="22"/>
        </w:rPr>
        <w:t xml:space="preserve"> </w:t>
      </w:r>
      <w:r w:rsidRPr="00EE2482">
        <w:rPr>
          <w:bCs/>
          <w:iCs/>
          <w:color w:val="000000"/>
          <w:sz w:val="22"/>
          <w:szCs w:val="22"/>
        </w:rPr>
        <w:t xml:space="preserve">….., </w:t>
      </w:r>
      <w:r w:rsidRPr="00EE2482">
        <w:rPr>
          <w:sz w:val="22"/>
          <w:szCs w:val="22"/>
        </w:rPr>
        <w:t>zgodnie z</w:t>
      </w:r>
      <w:r w:rsidR="00D824AE">
        <w:rPr>
          <w:sz w:val="22"/>
          <w:szCs w:val="22"/>
        </w:rPr>
        <w:t> </w:t>
      </w:r>
      <w:r w:rsidRPr="00EE2482">
        <w:rPr>
          <w:sz w:val="22"/>
          <w:szCs w:val="22"/>
        </w:rPr>
        <w:t xml:space="preserve">ofertą Wykonawcy </w:t>
      </w:r>
      <w:r w:rsidR="00F35696">
        <w:rPr>
          <w:sz w:val="22"/>
          <w:szCs w:val="22"/>
        </w:rPr>
        <w:t xml:space="preserve">oraz SWZ stanowiącymi </w:t>
      </w:r>
      <w:r w:rsidRPr="00EE2482">
        <w:rPr>
          <w:sz w:val="22"/>
          <w:szCs w:val="22"/>
        </w:rPr>
        <w:t xml:space="preserve"> integralną część umowy.</w:t>
      </w:r>
    </w:p>
    <w:p w:rsidR="00DB58E9" w:rsidRPr="00DB58E9" w:rsidRDefault="001208B4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2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  <w:rPr>
          <w:sz w:val="22"/>
          <w:szCs w:val="22"/>
        </w:rPr>
      </w:pPr>
      <w:r w:rsidRPr="00B96F59">
        <w:rPr>
          <w:sz w:val="22"/>
          <w:szCs w:val="22"/>
        </w:rPr>
        <w:t>Umowa obowiązuje od dnia ………..202</w:t>
      </w:r>
      <w:r w:rsidR="003E4AA8">
        <w:rPr>
          <w:sz w:val="22"/>
          <w:szCs w:val="22"/>
        </w:rPr>
        <w:t>2</w:t>
      </w:r>
      <w:r w:rsidR="00995B2E">
        <w:rPr>
          <w:sz w:val="22"/>
          <w:szCs w:val="22"/>
        </w:rPr>
        <w:t xml:space="preserve">r do dnia </w:t>
      </w:r>
      <w:r w:rsidR="003E4AA8">
        <w:rPr>
          <w:sz w:val="22"/>
          <w:szCs w:val="22"/>
        </w:rPr>
        <w:t>30.06</w:t>
      </w:r>
      <w:r w:rsidRPr="00B96F59">
        <w:rPr>
          <w:sz w:val="22"/>
          <w:szCs w:val="22"/>
        </w:rPr>
        <w:t>.202</w:t>
      </w:r>
      <w:r w:rsidR="003E4AA8">
        <w:rPr>
          <w:sz w:val="22"/>
          <w:szCs w:val="22"/>
        </w:rPr>
        <w:t>2</w:t>
      </w:r>
      <w:r w:rsidRPr="00B96F59">
        <w:rPr>
          <w:sz w:val="22"/>
          <w:szCs w:val="22"/>
        </w:rPr>
        <w:t xml:space="preserve"> r.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  <w:rPr>
          <w:sz w:val="8"/>
        </w:rPr>
      </w:pPr>
    </w:p>
    <w:p w:rsidR="001208B4" w:rsidRPr="00B8322D" w:rsidRDefault="001208B4" w:rsidP="001208B4">
      <w:pPr>
        <w:pStyle w:val="NormalnyWeb"/>
        <w:spacing w:before="0" w:beforeAutospacing="0" w:after="0" w:line="264" w:lineRule="auto"/>
        <w:jc w:val="center"/>
      </w:pPr>
      <w:r w:rsidRPr="00B8322D">
        <w:rPr>
          <w:b/>
          <w:bCs/>
          <w:sz w:val="22"/>
          <w:szCs w:val="22"/>
        </w:rPr>
        <w:t>§ 3</w:t>
      </w:r>
    </w:p>
    <w:p w:rsidR="001208B4" w:rsidRPr="00EE2482" w:rsidRDefault="001208B4" w:rsidP="00D172AF">
      <w:pPr>
        <w:pStyle w:val="NormalnyWeb"/>
        <w:spacing w:before="0" w:beforeAutospacing="0" w:after="0" w:line="240" w:lineRule="auto"/>
        <w:ind w:left="142" w:hanging="142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1.</w:t>
      </w:r>
      <w:r w:rsidRPr="00EE2482">
        <w:rPr>
          <w:sz w:val="22"/>
          <w:szCs w:val="22"/>
        </w:rPr>
        <w:t xml:space="preserve">Na przedmiot umowy składa się wykonywanie specjalistycznych usług opiekuńczych </w:t>
      </w:r>
      <w:r w:rsidR="00933132">
        <w:rPr>
          <w:sz w:val="22"/>
          <w:szCs w:val="22"/>
        </w:rPr>
        <w:t xml:space="preserve">w ilości szacunkowej ……….  godzin dla dzieci </w:t>
      </w:r>
      <w:r w:rsidRPr="00EE2482">
        <w:rPr>
          <w:sz w:val="22"/>
          <w:szCs w:val="22"/>
        </w:rPr>
        <w:t>i młodzieży upośledzonej umysłowo lub wykazujących inne przewlekłe zaburzenia czynności psychicznych w miejscu zapewnionym przez wykonawcę lub w uzasadnionych przypadkach w</w:t>
      </w:r>
      <w:r w:rsidR="00D824AE">
        <w:rPr>
          <w:sz w:val="22"/>
          <w:szCs w:val="22"/>
        </w:rPr>
        <w:t> </w:t>
      </w:r>
      <w:r w:rsidRPr="00EE2482">
        <w:rPr>
          <w:sz w:val="22"/>
          <w:szCs w:val="22"/>
        </w:rPr>
        <w:t>mieszkaniu świadczeniobiorców polegających na:</w:t>
      </w:r>
    </w:p>
    <w:p w:rsidR="001208B4" w:rsidRPr="00F510F4" w:rsidRDefault="001208B4" w:rsidP="001208B4">
      <w:pPr>
        <w:pStyle w:val="NormalnyWeb"/>
        <w:spacing w:before="0" w:beforeAutospacing="0" w:after="0" w:line="264" w:lineRule="auto"/>
        <w:rPr>
          <w:sz w:val="10"/>
          <w:szCs w:val="22"/>
        </w:rPr>
      </w:pPr>
    </w:p>
    <w:p w:rsidR="00390E89" w:rsidRDefault="00CD61B5" w:rsidP="00DB58E9">
      <w:pPr>
        <w:pStyle w:val="NormalnyWeb"/>
        <w:spacing w:before="0" w:beforeAutospacing="0" w:after="0" w:line="264" w:lineRule="auto"/>
        <w:ind w:left="284"/>
        <w:rPr>
          <w:i/>
          <w:sz w:val="22"/>
          <w:szCs w:val="22"/>
        </w:rPr>
      </w:pPr>
      <w:r>
        <w:rPr>
          <w:i/>
          <w:sz w:val="22"/>
          <w:szCs w:val="22"/>
        </w:rPr>
        <w:t>1)</w:t>
      </w:r>
      <w:r w:rsidR="001208B4" w:rsidRPr="001614CC">
        <w:rPr>
          <w:i/>
          <w:sz w:val="22"/>
          <w:szCs w:val="22"/>
        </w:rPr>
        <w:t xml:space="preserve">uczeniu i rozwijaniu umiejętności niezbędnych do samodzielnego życia, w tym zwłaszcza: </w:t>
      </w:r>
    </w:p>
    <w:p w:rsidR="001208B4" w:rsidRDefault="001208B4" w:rsidP="00DB58E9">
      <w:pPr>
        <w:pStyle w:val="NormalnyWeb"/>
        <w:spacing w:before="0" w:beforeAutospacing="0" w:after="0" w:line="264" w:lineRule="auto"/>
        <w:ind w:left="284"/>
        <w:rPr>
          <w:i/>
          <w:sz w:val="22"/>
          <w:szCs w:val="22"/>
        </w:rPr>
      </w:pPr>
      <w:r w:rsidRPr="001614CC">
        <w:rPr>
          <w:i/>
          <w:sz w:val="22"/>
          <w:szCs w:val="22"/>
        </w:rPr>
        <w:t>- kształtowaniu umiejętności zaspokajania podstawowych p</w:t>
      </w:r>
      <w:r w:rsidR="00390E89">
        <w:rPr>
          <w:i/>
          <w:sz w:val="22"/>
          <w:szCs w:val="22"/>
        </w:rPr>
        <w:t xml:space="preserve">otrzeb życiowych i umiejętności </w:t>
      </w:r>
      <w:r w:rsidRPr="001614CC">
        <w:rPr>
          <w:i/>
          <w:sz w:val="22"/>
          <w:szCs w:val="22"/>
        </w:rPr>
        <w:t>społecznego funkcjonowania, motywowaniu do aktywności, leczenia i rehabilitacji, prowadzeniu treningów umiejętności samoobsługi i umiejętności społecznych oraz wspieraniu, także w formie asystowania w codziennych czynnościach życiowych, w szczególności takich jak: samoobsługa, dbałość o higienę i wygląd,</w:t>
      </w:r>
      <w:r w:rsidRPr="001614CC">
        <w:rPr>
          <w:i/>
          <w:sz w:val="22"/>
          <w:szCs w:val="22"/>
        </w:rPr>
        <w:br/>
        <w:t>- wsparciu psychologicznym, rozmowach terapeutycznych,</w:t>
      </w:r>
      <w:r w:rsidRPr="001614CC">
        <w:rPr>
          <w:i/>
          <w:sz w:val="22"/>
          <w:szCs w:val="22"/>
        </w:rPr>
        <w:br/>
        <w:t>2) rehabilitacji fizycznej i usprawnianiu w różnych formach terapii zaburzonych funkcji organizmu w</w:t>
      </w:r>
      <w:r w:rsidR="00390E89">
        <w:rPr>
          <w:i/>
          <w:sz w:val="22"/>
          <w:szCs w:val="22"/>
        </w:rPr>
        <w:t> </w:t>
      </w:r>
      <w:r w:rsidRPr="001614CC">
        <w:rPr>
          <w:i/>
          <w:sz w:val="22"/>
          <w:szCs w:val="22"/>
        </w:rPr>
        <w:t xml:space="preserve">zakresie nieobjętym przepisami ustawy z dnia 27 sierpnia 2004 r. o świadczeniach opieki zdrowotnej finansowanych ze środków publicznych </w:t>
      </w:r>
      <w:r>
        <w:rPr>
          <w:i/>
          <w:sz w:val="22"/>
          <w:szCs w:val="22"/>
        </w:rPr>
        <w:t xml:space="preserve">(Dz. U. z 2020r., poz. </w:t>
      </w:r>
      <w:r w:rsidRPr="001614CC">
        <w:rPr>
          <w:i/>
          <w:sz w:val="22"/>
          <w:szCs w:val="22"/>
        </w:rPr>
        <w:t>1</w:t>
      </w:r>
      <w:r>
        <w:rPr>
          <w:i/>
          <w:sz w:val="22"/>
          <w:szCs w:val="22"/>
        </w:rPr>
        <w:t>398</w:t>
      </w:r>
      <w:r w:rsidRPr="001614CC">
        <w:rPr>
          <w:i/>
          <w:sz w:val="22"/>
          <w:szCs w:val="22"/>
        </w:rPr>
        <w:t xml:space="preserve"> ze zm.)</w:t>
      </w:r>
      <w:r w:rsidRPr="001614CC">
        <w:rPr>
          <w:i/>
          <w:sz w:val="22"/>
          <w:szCs w:val="22"/>
        </w:rPr>
        <w:br/>
        <w:t>3) wspieraniu psychologiczno-pedagogicznym i edukacyjno-terapeutycznym zmierzającym do wielostronnej aktywizacji osoby korzystającej ze specjalistycznych usług;</w:t>
      </w:r>
      <w:r w:rsidRPr="001614CC">
        <w:rPr>
          <w:i/>
          <w:sz w:val="22"/>
          <w:szCs w:val="22"/>
        </w:rPr>
        <w:br/>
        <w:t>4) zapewnieniu dzieciom i młodzieży z zaburzeniami psychicznymi dostępu do zajęć rehabilitacyjnych i rewalidacyjno-wychowawczych, między innymi: logopedy, terapeuty integracji sensorycznej, pedagoga specjalnego w zależności od potrzeb.*</w:t>
      </w:r>
    </w:p>
    <w:p w:rsidR="00DB58E9" w:rsidRPr="00DB58E9" w:rsidRDefault="00DB58E9" w:rsidP="001208B4">
      <w:pPr>
        <w:pStyle w:val="NormalnyWeb"/>
        <w:spacing w:before="0" w:beforeAutospacing="0" w:after="0" w:line="264" w:lineRule="auto"/>
        <w:jc w:val="both"/>
        <w:rPr>
          <w:sz w:val="8"/>
          <w:szCs w:val="22"/>
        </w:rPr>
      </w:pPr>
    </w:p>
    <w:p w:rsidR="001208B4" w:rsidRPr="008671B2" w:rsidRDefault="001208B4" w:rsidP="00D172AF">
      <w:pPr>
        <w:spacing w:line="276" w:lineRule="auto"/>
        <w:ind w:left="142" w:hanging="142"/>
        <w:jc w:val="both"/>
        <w:rPr>
          <w:color w:val="000000"/>
          <w:sz w:val="22"/>
        </w:rPr>
      </w:pPr>
      <w:r w:rsidRPr="000C6DE1">
        <w:rPr>
          <w:b/>
          <w:sz w:val="22"/>
          <w:szCs w:val="22"/>
        </w:rPr>
        <w:t>2.</w:t>
      </w:r>
      <w:r w:rsidRPr="001614CC">
        <w:rPr>
          <w:sz w:val="22"/>
          <w:szCs w:val="22"/>
        </w:rPr>
        <w:t xml:space="preserve">Wykonywanie specjalistycznych usług opiekuńczych odbywać się będzie w wymiarze określonym </w:t>
      </w:r>
      <w:r>
        <w:rPr>
          <w:sz w:val="22"/>
          <w:szCs w:val="22"/>
        </w:rPr>
        <w:t xml:space="preserve"> </w:t>
      </w:r>
      <w:r w:rsidRPr="001614CC">
        <w:rPr>
          <w:color w:val="000000"/>
          <w:sz w:val="22"/>
          <w:szCs w:val="22"/>
        </w:rPr>
        <w:t>w</w:t>
      </w:r>
      <w:r w:rsidR="00D824AE">
        <w:rPr>
          <w:color w:val="000000"/>
          <w:sz w:val="22"/>
          <w:szCs w:val="22"/>
        </w:rPr>
        <w:t> </w:t>
      </w:r>
      <w:r w:rsidRPr="001614CC">
        <w:rPr>
          <w:color w:val="000000"/>
          <w:sz w:val="22"/>
          <w:szCs w:val="22"/>
        </w:rPr>
        <w:t>decyzji administracyjnej</w:t>
      </w:r>
      <w:r>
        <w:rPr>
          <w:color w:val="000000"/>
          <w:sz w:val="22"/>
          <w:szCs w:val="22"/>
        </w:rPr>
        <w:t xml:space="preserve"> według harmonogramu ustalonego przez Wykonawcę</w:t>
      </w:r>
      <w:r w:rsidRPr="008671B2">
        <w:rPr>
          <w:color w:val="000000"/>
        </w:rPr>
        <w:t xml:space="preserve"> </w:t>
      </w:r>
      <w:r w:rsidR="00D824AE">
        <w:rPr>
          <w:color w:val="000000"/>
          <w:sz w:val="22"/>
        </w:rPr>
        <w:t>(</w:t>
      </w:r>
      <w:r w:rsidRPr="008671B2">
        <w:rPr>
          <w:color w:val="000000"/>
          <w:sz w:val="22"/>
        </w:rPr>
        <w:t xml:space="preserve">zatwierdzonego przez </w:t>
      </w:r>
      <w:r w:rsidRPr="008671B2">
        <w:rPr>
          <w:sz w:val="22"/>
        </w:rPr>
        <w:t>opiekuna dziecka)</w:t>
      </w:r>
      <w:r w:rsidRPr="008671B2">
        <w:rPr>
          <w:color w:val="000000"/>
          <w:sz w:val="22"/>
        </w:rPr>
        <w:t>, jednak nie więcej niż 3 godziny jednego rodzaju zajęć dziennie dla jednego dziecka.</w:t>
      </w:r>
    </w:p>
    <w:p w:rsidR="00EC5964" w:rsidRDefault="001208B4" w:rsidP="00D172AF">
      <w:pPr>
        <w:pStyle w:val="NormalnyWeb"/>
        <w:spacing w:before="0" w:beforeAutospacing="0" w:after="0" w:line="276" w:lineRule="auto"/>
        <w:ind w:left="142" w:hanging="142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lastRenderedPageBreak/>
        <w:t>3.</w:t>
      </w:r>
      <w:r w:rsidRPr="008671B2">
        <w:rPr>
          <w:sz w:val="22"/>
          <w:szCs w:val="22"/>
        </w:rPr>
        <w:t>Zamawiający zastrzega możliwość wykonywania specjalistycznych usług opiekuńczych, o których mowa w umowie w godzinach dopołudniowych jak i popołudniowych 6 dni w tygodniu.</w:t>
      </w:r>
      <w:r w:rsidR="00EC5964">
        <w:rPr>
          <w:sz w:val="22"/>
          <w:szCs w:val="22"/>
        </w:rPr>
        <w:t xml:space="preserve"> Lokal/sale dostosowane dla osób niepełnosprawnych.</w:t>
      </w:r>
    </w:p>
    <w:p w:rsidR="005621A9" w:rsidRDefault="00EC5964" w:rsidP="00D172AF">
      <w:pPr>
        <w:pStyle w:val="NormalnyWeb"/>
        <w:spacing w:before="0" w:beforeAutospacing="0" w:after="0" w:line="276" w:lineRule="auto"/>
        <w:ind w:left="142" w:hanging="142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4</w:t>
      </w:r>
      <w:r w:rsidR="008D7139">
        <w:rPr>
          <w:sz w:val="22"/>
          <w:szCs w:val="22"/>
        </w:rPr>
        <w:t xml:space="preserve">. </w:t>
      </w:r>
      <w:r w:rsidRPr="000E3BE8">
        <w:rPr>
          <w:sz w:val="22"/>
          <w:szCs w:val="22"/>
        </w:rPr>
        <w:t>Wykonawca jest zobligowany do realizacji przedmiotu umowy przy udziale</w:t>
      </w:r>
      <w:r w:rsidR="005621A9">
        <w:rPr>
          <w:sz w:val="22"/>
          <w:szCs w:val="22"/>
        </w:rPr>
        <w:t>:</w:t>
      </w:r>
    </w:p>
    <w:p w:rsidR="005621A9" w:rsidRPr="005621A9" w:rsidRDefault="00F510F4" w:rsidP="00F510F4">
      <w:pPr>
        <w:pStyle w:val="NormalnyWeb"/>
        <w:spacing w:before="0" w:beforeAutospacing="0" w:after="0" w:line="276" w:lineRule="auto"/>
        <w:ind w:left="284" w:hanging="142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5621A9">
        <w:rPr>
          <w:b/>
          <w:sz w:val="22"/>
          <w:szCs w:val="22"/>
        </w:rPr>
        <w:t>1)</w:t>
      </w:r>
      <w:r>
        <w:rPr>
          <w:b/>
          <w:sz w:val="22"/>
          <w:szCs w:val="22"/>
        </w:rPr>
        <w:t xml:space="preserve"> </w:t>
      </w:r>
      <w:r w:rsidR="000E3BE8" w:rsidRPr="000E3BE8">
        <w:rPr>
          <w:b/>
          <w:sz w:val="22"/>
          <w:szCs w:val="22"/>
        </w:rPr>
        <w:t>K</w:t>
      </w:r>
      <w:r w:rsidR="000E3BE8" w:rsidRPr="000E3BE8">
        <w:rPr>
          <w:b/>
          <w:spacing w:val="-3"/>
          <w:sz w:val="22"/>
          <w:szCs w:val="22"/>
        </w:rPr>
        <w:t>oordynatora specjalistycznych usług opiekuńczych</w:t>
      </w:r>
      <w:r w:rsidR="000E3BE8" w:rsidRPr="000E3BE8">
        <w:rPr>
          <w:color w:val="000000"/>
          <w:spacing w:val="-3"/>
          <w:sz w:val="22"/>
          <w:szCs w:val="22"/>
        </w:rPr>
        <w:t xml:space="preserve"> dla dzieci i młodzieży</w:t>
      </w:r>
      <w:r w:rsidR="000E3BE8" w:rsidRPr="000E3BE8">
        <w:rPr>
          <w:sz w:val="22"/>
          <w:szCs w:val="22"/>
        </w:rPr>
        <w:t xml:space="preserve"> upośledzonej umysłowo lub wykazujących inne przewlekłe zaburzenia czynności psychicznych</w:t>
      </w:r>
      <w:r w:rsidR="00EC5964" w:rsidRPr="000E3BE8">
        <w:rPr>
          <w:color w:val="000000"/>
          <w:sz w:val="22"/>
          <w:szCs w:val="22"/>
        </w:rPr>
        <w:t>, który będzie sprawował nadzór nad wykonywaniem specjalistycznych usług opiekuńczych</w:t>
      </w:r>
      <w:r w:rsidR="00EC5964" w:rsidRPr="000E3BE8">
        <w:rPr>
          <w:sz w:val="22"/>
          <w:szCs w:val="22"/>
        </w:rPr>
        <w:t xml:space="preserve"> dla dzieci i młodzieży upośledzonej umysłowo lub wykazujących inne przewlekłe zaburzenia czynności psychicznych</w:t>
      </w:r>
      <w:r w:rsidR="00EC5964" w:rsidRPr="000E3BE8">
        <w:rPr>
          <w:color w:val="000000"/>
          <w:sz w:val="22"/>
          <w:szCs w:val="22"/>
        </w:rPr>
        <w:t>.</w:t>
      </w:r>
    </w:p>
    <w:p w:rsidR="00EC5964" w:rsidRPr="00CD61B5" w:rsidRDefault="00F510F4" w:rsidP="00F510F4">
      <w:pPr>
        <w:pStyle w:val="Tekstpodstawowywcity"/>
        <w:ind w:left="0" w:right="-13" w:firstLine="0"/>
        <w:rPr>
          <w:sz w:val="22"/>
          <w:szCs w:val="24"/>
        </w:rPr>
      </w:pPr>
      <w:r>
        <w:rPr>
          <w:color w:val="000000"/>
          <w:sz w:val="22"/>
          <w:szCs w:val="24"/>
        </w:rPr>
        <w:t xml:space="preserve">     </w:t>
      </w:r>
      <w:r w:rsidR="00EC5964" w:rsidRPr="00CD61B5">
        <w:rPr>
          <w:color w:val="000000"/>
          <w:sz w:val="22"/>
          <w:szCs w:val="24"/>
        </w:rPr>
        <w:t xml:space="preserve">Do zadań koordynatora będzie należało między innymi: 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color w:val="000000"/>
          <w:sz w:val="22"/>
          <w:szCs w:val="24"/>
        </w:rPr>
        <w:t xml:space="preserve">opracowywanie harmonogramu świadczenia specjalistycznych usług opiekuńczych, 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color w:val="000000"/>
          <w:sz w:val="22"/>
          <w:szCs w:val="24"/>
        </w:rPr>
        <w:t>nadzór nad wykonywaniem specjalistycznych usług opiekuńczych,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color w:val="000000"/>
          <w:sz w:val="22"/>
          <w:szCs w:val="24"/>
        </w:rPr>
        <w:t xml:space="preserve">stały kontakt telefoniczny </w:t>
      </w:r>
      <w:r w:rsidRPr="00CD61B5">
        <w:rPr>
          <w:sz w:val="22"/>
          <w:szCs w:val="24"/>
        </w:rPr>
        <w:t>w dniach i godzinach pracy Zamawiającego,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sz w:val="22"/>
          <w:szCs w:val="24"/>
        </w:rPr>
        <w:t>stały kontakt koordynatora z pracownikami socjalnymi,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sz w:val="22"/>
          <w:szCs w:val="24"/>
        </w:rPr>
        <w:t>stały kontakt koordynatora z Zamawiającym w zakresie realizacji usług, faktur i spraw administracyjnych,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sz w:val="22"/>
          <w:szCs w:val="24"/>
        </w:rPr>
        <w:t xml:space="preserve"> Koordynator na każde wezwanie Zamawiającego stawi się w siedzibie zamawiającego w</w:t>
      </w:r>
      <w:r w:rsidR="009644EA">
        <w:rPr>
          <w:sz w:val="22"/>
          <w:szCs w:val="24"/>
        </w:rPr>
        <w:t> </w:t>
      </w:r>
      <w:r w:rsidRPr="00CD61B5">
        <w:rPr>
          <w:sz w:val="22"/>
          <w:szCs w:val="24"/>
        </w:rPr>
        <w:t>kolejnym dniu roboczym, licząc od dnia wezwania,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sz w:val="22"/>
          <w:szCs w:val="22"/>
        </w:rPr>
        <w:t xml:space="preserve"> </w:t>
      </w:r>
      <w:r w:rsidR="005621A9">
        <w:rPr>
          <w:sz w:val="22"/>
          <w:szCs w:val="22"/>
        </w:rPr>
        <w:t xml:space="preserve">prowadzenie </w:t>
      </w:r>
      <w:r w:rsidRPr="00CD61B5">
        <w:rPr>
          <w:sz w:val="22"/>
          <w:szCs w:val="22"/>
        </w:rPr>
        <w:t>odpłatności za świadczone usługi oraz pisemne poinformowanie opiekuna dziecka o wysokości miesięcznej kwoty do zapłaty za świadczone usługi (wzór stanowi załącznik</w:t>
      </w:r>
      <w:r w:rsidR="008F2925">
        <w:rPr>
          <w:sz w:val="22"/>
          <w:szCs w:val="22"/>
        </w:rPr>
        <w:t xml:space="preserve"> Nr </w:t>
      </w:r>
      <w:r w:rsidR="005621A9">
        <w:rPr>
          <w:sz w:val="22"/>
          <w:szCs w:val="22"/>
        </w:rPr>
        <w:t xml:space="preserve">1 do umowy) i </w:t>
      </w:r>
      <w:r w:rsidR="005621A9" w:rsidRPr="00CD61B5">
        <w:rPr>
          <w:sz w:val="22"/>
          <w:szCs w:val="22"/>
        </w:rPr>
        <w:t xml:space="preserve"> wykazu godzin</w:t>
      </w:r>
      <w:r w:rsidR="005621A9">
        <w:rPr>
          <w:sz w:val="22"/>
          <w:szCs w:val="22"/>
        </w:rPr>
        <w:t xml:space="preserve"> </w:t>
      </w:r>
      <w:r w:rsidR="005621A9" w:rsidRPr="00CD61B5">
        <w:rPr>
          <w:sz w:val="22"/>
          <w:szCs w:val="22"/>
        </w:rPr>
        <w:t xml:space="preserve">(wzór stanowi załącznik </w:t>
      </w:r>
      <w:r w:rsidR="005621A9">
        <w:rPr>
          <w:sz w:val="22"/>
          <w:szCs w:val="22"/>
        </w:rPr>
        <w:t xml:space="preserve">Nr 2 </w:t>
      </w:r>
      <w:r w:rsidR="005621A9" w:rsidRPr="00CD61B5">
        <w:rPr>
          <w:sz w:val="22"/>
          <w:szCs w:val="22"/>
        </w:rPr>
        <w:t>do umowy)</w:t>
      </w:r>
    </w:p>
    <w:p w:rsidR="00EC5964" w:rsidRPr="005621A9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sz w:val="22"/>
          <w:szCs w:val="22"/>
        </w:rPr>
        <w:t>nadzór nad prawidłowym prowadzeniem karty czasu pracy osoby świadczącej usługi z</w:t>
      </w:r>
      <w:r w:rsidR="009644EA">
        <w:rPr>
          <w:sz w:val="22"/>
          <w:szCs w:val="22"/>
        </w:rPr>
        <w:t> </w:t>
      </w:r>
      <w:r w:rsidRPr="00CD61B5">
        <w:rPr>
          <w:sz w:val="22"/>
          <w:szCs w:val="22"/>
        </w:rPr>
        <w:t>podpisami świadczeniobiorcy/opiekuna potwierdzającymi wykonanie usługi.</w:t>
      </w:r>
    </w:p>
    <w:p w:rsidR="005621A9" w:rsidRPr="00CD61B5" w:rsidRDefault="005621A9" w:rsidP="005621A9">
      <w:pPr>
        <w:pStyle w:val="Tekstpodstawowywcity"/>
        <w:widowControl/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425"/>
        <w:jc w:val="both"/>
        <w:rPr>
          <w:sz w:val="22"/>
          <w:szCs w:val="24"/>
        </w:rPr>
      </w:pPr>
      <w:r w:rsidRPr="005621A9">
        <w:rPr>
          <w:b/>
          <w:sz w:val="22"/>
          <w:szCs w:val="22"/>
        </w:rPr>
        <w:t>2)</w:t>
      </w:r>
      <w:r>
        <w:rPr>
          <w:sz w:val="22"/>
          <w:szCs w:val="22"/>
        </w:rPr>
        <w:t xml:space="preserve"> </w:t>
      </w:r>
      <w:r w:rsidRPr="005621A9">
        <w:rPr>
          <w:sz w:val="22"/>
          <w:szCs w:val="22"/>
        </w:rPr>
        <w:t>osób wymienionych w SWZ odpowiednio dla każdej części.</w:t>
      </w:r>
    </w:p>
    <w:p w:rsidR="001208B4" w:rsidRPr="00CD61B5" w:rsidRDefault="001208B4" w:rsidP="00D172AF">
      <w:pPr>
        <w:pStyle w:val="NormalnyWeb"/>
        <w:spacing w:before="0" w:beforeAutospacing="0" w:after="0" w:line="264" w:lineRule="auto"/>
        <w:ind w:left="142" w:hanging="142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5.</w:t>
      </w:r>
      <w:r w:rsidR="00B712D6">
        <w:rPr>
          <w:b/>
          <w:sz w:val="22"/>
          <w:szCs w:val="22"/>
        </w:rPr>
        <w:t xml:space="preserve"> </w:t>
      </w:r>
      <w:r w:rsidRPr="00CD61B5">
        <w:rPr>
          <w:sz w:val="22"/>
          <w:szCs w:val="22"/>
        </w:rPr>
        <w:t>Wykonawca zobowiązuje się do realizacji zleconego zadania przez działające w jego imieniu osoby, posiadające niezbędne kwalifikacje zawodowe do prawidłowego wykonywania przedmiotu umowy.</w:t>
      </w:r>
    </w:p>
    <w:p w:rsidR="00076A52" w:rsidRPr="00CD61B5" w:rsidRDefault="00076A52" w:rsidP="00D172AF">
      <w:pPr>
        <w:pStyle w:val="NormalnyWeb"/>
        <w:spacing w:before="0" w:beforeAutospacing="0" w:after="0" w:line="264" w:lineRule="auto"/>
        <w:ind w:left="142" w:hanging="142"/>
        <w:jc w:val="both"/>
        <w:rPr>
          <w:color w:val="000000"/>
          <w:sz w:val="22"/>
        </w:rPr>
      </w:pPr>
      <w:r w:rsidRPr="000C6DE1">
        <w:rPr>
          <w:b/>
          <w:sz w:val="22"/>
          <w:szCs w:val="22"/>
        </w:rPr>
        <w:t>6.</w:t>
      </w:r>
      <w:r w:rsidRPr="00CD61B5">
        <w:rPr>
          <w:color w:val="000000"/>
          <w:sz w:val="22"/>
        </w:rPr>
        <w:t xml:space="preserve">Wykonawca jest zobowiązany pouczyć pracowników </w:t>
      </w:r>
      <w:r w:rsidR="000E3BE8">
        <w:rPr>
          <w:color w:val="000000"/>
          <w:sz w:val="22"/>
        </w:rPr>
        <w:t>o</w:t>
      </w:r>
      <w:r w:rsidR="00C8558C">
        <w:rPr>
          <w:color w:val="000000"/>
          <w:sz w:val="22"/>
        </w:rPr>
        <w:t xml:space="preserve"> zachowaniu</w:t>
      </w:r>
      <w:r w:rsidRPr="00CD61B5">
        <w:rPr>
          <w:color w:val="000000"/>
          <w:sz w:val="22"/>
        </w:rPr>
        <w:t xml:space="preserve"> poufności informacji pozyskanych w ramach niniejszej umowy o kliencie, w szczególności o korzystaniu przez nich z</w:t>
      </w:r>
      <w:r w:rsidR="00390E89">
        <w:rPr>
          <w:color w:val="000000"/>
          <w:sz w:val="22"/>
        </w:rPr>
        <w:t> </w:t>
      </w:r>
      <w:r w:rsidRPr="00CD61B5">
        <w:rPr>
          <w:color w:val="000000"/>
          <w:sz w:val="22"/>
        </w:rPr>
        <w:t>pomocy społecznej, stanie zdrowia i innych dopełniając obowiązku przestrzegania powszechnie obowiązujących przepisów prawa w zakresie ochrony danych osobowych -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</w:t>
      </w:r>
      <w:r w:rsidR="000E3BE8">
        <w:rPr>
          <w:color w:val="000000"/>
          <w:sz w:val="22"/>
        </w:rPr>
        <w:t>. Urz. UE L.2016 r., 119.1 z póź</w:t>
      </w:r>
      <w:r w:rsidRPr="00CD61B5">
        <w:rPr>
          <w:color w:val="000000"/>
          <w:sz w:val="22"/>
        </w:rPr>
        <w:t>n.zm) oraz ustawy o ochronie danych osobowych z dnia 10 maja 2018 r. (Dz.U. z 2019 oz.1781 z późn.zm).</w:t>
      </w:r>
    </w:p>
    <w:p w:rsidR="00076A52" w:rsidRDefault="00076A52" w:rsidP="00D172AF">
      <w:pPr>
        <w:pStyle w:val="NormalnyWeb"/>
        <w:spacing w:before="0" w:beforeAutospacing="0" w:after="0" w:line="264" w:lineRule="auto"/>
        <w:ind w:left="142" w:hanging="142"/>
        <w:jc w:val="both"/>
        <w:rPr>
          <w:color w:val="000000"/>
          <w:sz w:val="22"/>
        </w:rPr>
      </w:pPr>
      <w:r w:rsidRPr="000C6DE1">
        <w:rPr>
          <w:b/>
          <w:color w:val="000000"/>
          <w:sz w:val="22"/>
        </w:rPr>
        <w:t>7.</w:t>
      </w:r>
      <w:r w:rsidR="00B712D6">
        <w:rPr>
          <w:b/>
          <w:color w:val="000000"/>
          <w:sz w:val="22"/>
        </w:rPr>
        <w:t xml:space="preserve"> </w:t>
      </w:r>
      <w:r w:rsidRPr="00CD61B5">
        <w:rPr>
          <w:color w:val="000000"/>
          <w:sz w:val="22"/>
        </w:rPr>
        <w:t>Wykonawca zobowiązany będzie do zawarcia odrębnej umowy powierzenia danych osobowych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390E89">
        <w:rPr>
          <w:color w:val="000000"/>
          <w:sz w:val="22"/>
        </w:rPr>
        <w:t> </w:t>
      </w:r>
      <w:r w:rsidRPr="00CD61B5">
        <w:rPr>
          <w:color w:val="000000"/>
          <w:sz w:val="22"/>
        </w:rPr>
        <w:t xml:space="preserve">ochronie danych, </w:t>
      </w:r>
      <w:r w:rsidR="000E3BE8">
        <w:rPr>
          <w:color w:val="000000"/>
          <w:sz w:val="22"/>
        </w:rPr>
        <w:t xml:space="preserve"> </w:t>
      </w:r>
      <w:r w:rsidRPr="00CD61B5">
        <w:rPr>
          <w:color w:val="000000"/>
          <w:sz w:val="22"/>
        </w:rPr>
        <w:t>Dz</w:t>
      </w:r>
      <w:r w:rsidR="000E3BE8">
        <w:rPr>
          <w:color w:val="000000"/>
          <w:sz w:val="22"/>
        </w:rPr>
        <w:t>. Urz. UE L.2016 r., 119.1 z późn</w:t>
      </w:r>
      <w:r w:rsidRPr="00CD61B5">
        <w:rPr>
          <w:color w:val="000000"/>
          <w:sz w:val="22"/>
        </w:rPr>
        <w:t xml:space="preserve">.zm) oraz ustawą o ochronie danych osobowych z dnia 10 maja 2018 r. (Dz.U. z 2019 poz.1781 z późn.zm). </w:t>
      </w:r>
    </w:p>
    <w:p w:rsidR="00DA66C1" w:rsidRPr="003E4AA8" w:rsidRDefault="00DA66C1" w:rsidP="00B712D6">
      <w:pPr>
        <w:pStyle w:val="NormalnyWeb"/>
        <w:spacing w:before="0" w:beforeAutospacing="0" w:after="0" w:line="264" w:lineRule="auto"/>
        <w:jc w:val="both"/>
        <w:rPr>
          <w:sz w:val="8"/>
          <w:szCs w:val="22"/>
        </w:rPr>
      </w:pPr>
    </w:p>
    <w:p w:rsidR="00DA66C1" w:rsidRPr="00DB58E9" w:rsidRDefault="00DA66C1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5C4584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4</w:t>
      </w:r>
    </w:p>
    <w:p w:rsidR="00DA66C1" w:rsidRPr="00273CB2" w:rsidRDefault="00DA66C1" w:rsidP="00B712D6">
      <w:pPr>
        <w:pStyle w:val="Akapitzlist"/>
        <w:numPr>
          <w:ilvl w:val="0"/>
          <w:numId w:val="23"/>
        </w:numPr>
        <w:spacing w:line="276" w:lineRule="auto"/>
        <w:ind w:left="284" w:right="1" w:hanging="284"/>
        <w:jc w:val="both"/>
        <w:rPr>
          <w:sz w:val="22"/>
          <w:szCs w:val="22"/>
        </w:rPr>
      </w:pPr>
      <w:r w:rsidRPr="00273CB2">
        <w:rPr>
          <w:sz w:val="22"/>
          <w:szCs w:val="22"/>
        </w:rPr>
        <w:t>Zamawiający na podstawie art. 95 ust. 1 ustawy Pzp wymaga, aby Wykonawca w trakcie realizacji zamówienia zatrudniał na umowę o pracę w rozumieniu przepisów ustawy z dnia 26.06.1974 r. – Kodeks pracy</w:t>
      </w:r>
      <w:r w:rsidR="00C8558C">
        <w:rPr>
          <w:sz w:val="22"/>
          <w:szCs w:val="22"/>
        </w:rPr>
        <w:t>,</w:t>
      </w:r>
      <w:r w:rsidRPr="00273CB2">
        <w:rPr>
          <w:sz w:val="22"/>
          <w:szCs w:val="22"/>
        </w:rPr>
        <w:t xml:space="preserve"> osobę wykonującą czynności bezpośrednio związane z realizacją zamówienia tj. </w:t>
      </w:r>
      <w:r w:rsidR="00D3575E" w:rsidRPr="00AE54F5">
        <w:rPr>
          <w:sz w:val="22"/>
          <w:szCs w:val="22"/>
        </w:rPr>
        <w:t>osobę pełniącą</w:t>
      </w:r>
      <w:r w:rsidR="00D3575E">
        <w:rPr>
          <w:sz w:val="22"/>
          <w:szCs w:val="22"/>
        </w:rPr>
        <w:t xml:space="preserve"> </w:t>
      </w:r>
      <w:r w:rsidRPr="00273CB2">
        <w:rPr>
          <w:sz w:val="22"/>
          <w:szCs w:val="22"/>
        </w:rPr>
        <w:t xml:space="preserve">funkcję koordynatora </w:t>
      </w:r>
      <w:r w:rsidRPr="00273CB2">
        <w:rPr>
          <w:color w:val="000000"/>
          <w:spacing w:val="-3"/>
          <w:sz w:val="22"/>
          <w:szCs w:val="22"/>
        </w:rPr>
        <w:t>- 1 etat, nie dotyczy przypadku  samozatrudnienia, właściciela firmy, który będzie pełnił rolę koordynatora</w:t>
      </w:r>
      <w:r>
        <w:rPr>
          <w:color w:val="000000"/>
          <w:spacing w:val="-3"/>
          <w:sz w:val="22"/>
          <w:szCs w:val="22"/>
        </w:rPr>
        <w:t xml:space="preserve"> </w:t>
      </w:r>
      <w:r w:rsidRPr="00273CB2">
        <w:rPr>
          <w:sz w:val="22"/>
          <w:szCs w:val="22"/>
        </w:rPr>
        <w:t>specjalistyczn</w:t>
      </w:r>
      <w:r>
        <w:rPr>
          <w:sz w:val="22"/>
          <w:szCs w:val="22"/>
        </w:rPr>
        <w:t>ych</w:t>
      </w:r>
      <w:r w:rsidRPr="00273CB2">
        <w:rPr>
          <w:sz w:val="22"/>
          <w:szCs w:val="22"/>
        </w:rPr>
        <w:t xml:space="preserve"> usług opiekuńcz</w:t>
      </w:r>
      <w:r>
        <w:rPr>
          <w:sz w:val="22"/>
          <w:szCs w:val="22"/>
        </w:rPr>
        <w:t>ych</w:t>
      </w:r>
      <w:r w:rsidRPr="00273CB2">
        <w:rPr>
          <w:sz w:val="22"/>
          <w:szCs w:val="22"/>
        </w:rPr>
        <w:t xml:space="preserve"> dla dzieci i młodzieży upośledzonej umysłowo lub wykazujących inne przewlekłe zaburzenia czynności psychicznych.</w:t>
      </w:r>
    </w:p>
    <w:p w:rsidR="00DA66C1" w:rsidRPr="00EE2482" w:rsidRDefault="00DA66C1" w:rsidP="00DA66C1">
      <w:pPr>
        <w:pStyle w:val="Akapitzlist"/>
        <w:numPr>
          <w:ilvl w:val="0"/>
          <w:numId w:val="23"/>
        </w:numPr>
        <w:spacing w:line="276" w:lineRule="auto"/>
        <w:ind w:left="284" w:right="-426" w:hanging="284"/>
        <w:jc w:val="both"/>
        <w:rPr>
          <w:sz w:val="22"/>
          <w:szCs w:val="22"/>
        </w:rPr>
      </w:pPr>
      <w:r w:rsidRPr="00273CB2">
        <w:rPr>
          <w:sz w:val="22"/>
          <w:szCs w:val="22"/>
        </w:rPr>
        <w:lastRenderedPageBreak/>
        <w:t>Wymagania związane z udokumentowaniem zatrudnienia:</w:t>
      </w:r>
    </w:p>
    <w:p w:rsidR="00B921A7" w:rsidRDefault="00DA66C1" w:rsidP="00DA66C1">
      <w:pPr>
        <w:pStyle w:val="Akapitzlist"/>
        <w:numPr>
          <w:ilvl w:val="0"/>
          <w:numId w:val="24"/>
        </w:numPr>
        <w:tabs>
          <w:tab w:val="clear" w:pos="397"/>
          <w:tab w:val="num" w:pos="567"/>
        </w:tabs>
        <w:spacing w:line="276" w:lineRule="auto"/>
        <w:ind w:left="567" w:right="1" w:hanging="283"/>
        <w:jc w:val="both"/>
        <w:rPr>
          <w:sz w:val="22"/>
          <w:szCs w:val="22"/>
        </w:rPr>
      </w:pPr>
      <w:r w:rsidRPr="00EE2482">
        <w:rPr>
          <w:sz w:val="22"/>
          <w:szCs w:val="22"/>
        </w:rPr>
        <w:t xml:space="preserve">Wykonawca w terminie do 5 dni od daty podpisania umowy zobowiązuje się przedłożyć </w:t>
      </w:r>
      <w:r w:rsidR="00B921A7">
        <w:rPr>
          <w:sz w:val="22"/>
          <w:szCs w:val="22"/>
        </w:rPr>
        <w:t>:</w:t>
      </w:r>
    </w:p>
    <w:p w:rsidR="00B921A7" w:rsidRPr="00B712D6" w:rsidRDefault="00B921A7" w:rsidP="00B712D6">
      <w:pPr>
        <w:pStyle w:val="Akapitzlist"/>
        <w:widowControl/>
        <w:numPr>
          <w:ilvl w:val="2"/>
          <w:numId w:val="24"/>
        </w:numPr>
        <w:tabs>
          <w:tab w:val="clear" w:pos="2340"/>
          <w:tab w:val="left" w:pos="142"/>
          <w:tab w:val="left" w:pos="284"/>
          <w:tab w:val="num" w:pos="1134"/>
        </w:tabs>
        <w:overflowPunct/>
        <w:autoSpaceDE/>
        <w:autoSpaceDN/>
        <w:adjustRightInd/>
        <w:ind w:hanging="1489"/>
        <w:jc w:val="both"/>
        <w:rPr>
          <w:sz w:val="22"/>
          <w:szCs w:val="22"/>
        </w:rPr>
      </w:pPr>
      <w:r w:rsidRPr="00B712D6">
        <w:rPr>
          <w:sz w:val="22"/>
          <w:szCs w:val="22"/>
        </w:rPr>
        <w:t>zanonimizowaną kopię umowy o pracę wraz z numerem PESEL,</w:t>
      </w:r>
    </w:p>
    <w:p w:rsidR="00B35749" w:rsidRPr="00B712D6" w:rsidRDefault="00B35749" w:rsidP="00B712D6">
      <w:pPr>
        <w:pStyle w:val="Akapitzlist"/>
        <w:widowControl/>
        <w:numPr>
          <w:ilvl w:val="2"/>
          <w:numId w:val="24"/>
        </w:numPr>
        <w:tabs>
          <w:tab w:val="clear" w:pos="2340"/>
          <w:tab w:val="left" w:pos="142"/>
          <w:tab w:val="left" w:pos="284"/>
          <w:tab w:val="num" w:pos="1134"/>
        </w:tabs>
        <w:overflowPunct/>
        <w:autoSpaceDE/>
        <w:autoSpaceDN/>
        <w:adjustRightInd/>
        <w:ind w:left="1134" w:hanging="283"/>
        <w:jc w:val="both"/>
        <w:rPr>
          <w:sz w:val="22"/>
          <w:szCs w:val="22"/>
        </w:rPr>
      </w:pPr>
      <w:r w:rsidRPr="00B712D6">
        <w:rPr>
          <w:sz w:val="22"/>
          <w:szCs w:val="22"/>
        </w:rPr>
        <w:t>poświadczoną za zgodność z oryginałem odpowiednio przez Wykonawcę lub podwykonawcę kopię dowodu potwierdzającego zgłoszenie pracownika przez pracodawcę do ubezpieczeń.</w:t>
      </w:r>
    </w:p>
    <w:p w:rsidR="00B35749" w:rsidRPr="00B712D6" w:rsidRDefault="00B35749" w:rsidP="006A2588">
      <w:pPr>
        <w:pStyle w:val="Akapitzlist"/>
        <w:widowControl/>
        <w:numPr>
          <w:ilvl w:val="0"/>
          <w:numId w:val="24"/>
        </w:numPr>
        <w:tabs>
          <w:tab w:val="clear" w:pos="397"/>
          <w:tab w:val="left" w:pos="142"/>
          <w:tab w:val="left" w:pos="284"/>
          <w:tab w:val="num" w:pos="567"/>
        </w:tabs>
        <w:overflowPunct/>
        <w:autoSpaceDE/>
        <w:autoSpaceDN/>
        <w:adjustRightInd/>
        <w:spacing w:line="276" w:lineRule="auto"/>
        <w:ind w:hanging="113"/>
        <w:jc w:val="both"/>
        <w:rPr>
          <w:sz w:val="22"/>
          <w:szCs w:val="22"/>
        </w:rPr>
      </w:pPr>
      <w:r w:rsidRPr="00B712D6">
        <w:rPr>
          <w:sz w:val="22"/>
          <w:szCs w:val="22"/>
        </w:rPr>
        <w:t>Wykonawc</w:t>
      </w:r>
      <w:r w:rsidR="00AE54F5">
        <w:rPr>
          <w:sz w:val="22"/>
          <w:szCs w:val="22"/>
        </w:rPr>
        <w:t xml:space="preserve">a będzie składał </w:t>
      </w:r>
      <w:r w:rsidRPr="00B712D6">
        <w:rPr>
          <w:sz w:val="22"/>
          <w:szCs w:val="22"/>
        </w:rPr>
        <w:t xml:space="preserve"> przez cały okres obowiązywania umowy</w:t>
      </w:r>
      <w:r w:rsidR="009E5223">
        <w:rPr>
          <w:sz w:val="22"/>
          <w:szCs w:val="22"/>
        </w:rPr>
        <w:t>,</w:t>
      </w:r>
      <w:r w:rsidRPr="00B712D6">
        <w:rPr>
          <w:sz w:val="22"/>
          <w:szCs w:val="22"/>
        </w:rPr>
        <w:t xml:space="preserve"> comiesięczne informacje dotyczące spełnienia wymogu zatrudnienia koordynatora w pełnym wymiarze etatu do realizacji zamówienia</w:t>
      </w:r>
      <w:r w:rsidR="00AE54F5">
        <w:rPr>
          <w:sz w:val="22"/>
          <w:szCs w:val="22"/>
        </w:rPr>
        <w:t xml:space="preserve"> </w:t>
      </w:r>
      <w:r w:rsidR="00AE54F5" w:rsidRPr="001614CC">
        <w:rPr>
          <w:sz w:val="22"/>
          <w:szCs w:val="22"/>
        </w:rPr>
        <w:t xml:space="preserve">w terminie do </w:t>
      </w:r>
      <w:r w:rsidR="00AE54F5" w:rsidRPr="00B03821">
        <w:rPr>
          <w:sz w:val="22"/>
          <w:szCs w:val="22"/>
        </w:rPr>
        <w:t>15-ego dnia</w:t>
      </w:r>
      <w:r w:rsidR="00AE54F5" w:rsidRPr="001614CC">
        <w:rPr>
          <w:sz w:val="22"/>
          <w:szCs w:val="22"/>
        </w:rPr>
        <w:t xml:space="preserve"> miesiąca następującego po miesiącu, w którym wykonano sp</w:t>
      </w:r>
      <w:r w:rsidR="00AE54F5">
        <w:rPr>
          <w:sz w:val="22"/>
          <w:szCs w:val="22"/>
        </w:rPr>
        <w:t>ecjalistyczne usługi opiekuńcze, następujące dokumenty:</w:t>
      </w:r>
      <w:r w:rsidRPr="00B712D6">
        <w:rPr>
          <w:sz w:val="22"/>
          <w:szCs w:val="22"/>
        </w:rPr>
        <w:t xml:space="preserve"> </w:t>
      </w:r>
    </w:p>
    <w:p w:rsidR="00B35749" w:rsidRPr="00B712D6" w:rsidRDefault="00B35749" w:rsidP="006A2588">
      <w:pPr>
        <w:pStyle w:val="Akapitzlist"/>
        <w:numPr>
          <w:ilvl w:val="2"/>
          <w:numId w:val="24"/>
        </w:numPr>
        <w:tabs>
          <w:tab w:val="clear" w:pos="2340"/>
          <w:tab w:val="left" w:pos="142"/>
          <w:tab w:val="left" w:pos="993"/>
        </w:tabs>
        <w:spacing w:line="276" w:lineRule="auto"/>
        <w:ind w:left="1134" w:hanging="283"/>
        <w:jc w:val="both"/>
        <w:rPr>
          <w:sz w:val="22"/>
          <w:szCs w:val="22"/>
        </w:rPr>
      </w:pPr>
      <w:r w:rsidRPr="00B712D6">
        <w:rPr>
          <w:sz w:val="22"/>
          <w:szCs w:val="22"/>
        </w:rPr>
        <w:t>oświadczenia wykonawcy lub podwykonawcy o zatrudnieniu koordynatora na umowę o</w:t>
      </w:r>
      <w:r w:rsidR="00390E89">
        <w:rPr>
          <w:sz w:val="22"/>
          <w:szCs w:val="22"/>
        </w:rPr>
        <w:t> </w:t>
      </w:r>
      <w:r w:rsidRPr="00B712D6">
        <w:rPr>
          <w:sz w:val="22"/>
          <w:szCs w:val="22"/>
        </w:rPr>
        <w:t>pracę (oświadczenie to powinno zawierać określenie podmiotu składającego oświadczenie, datę złożenia oświadczenia, wskazanie, że określone w umowie czynności wykonuj</w:t>
      </w:r>
      <w:r w:rsidR="00104FA0" w:rsidRPr="00B712D6">
        <w:rPr>
          <w:sz w:val="22"/>
          <w:szCs w:val="22"/>
        </w:rPr>
        <w:t>e</w:t>
      </w:r>
      <w:r w:rsidRPr="00B712D6">
        <w:rPr>
          <w:sz w:val="22"/>
          <w:szCs w:val="22"/>
        </w:rPr>
        <w:t xml:space="preserve"> osob</w:t>
      </w:r>
      <w:r w:rsidR="00104FA0" w:rsidRPr="00B712D6">
        <w:rPr>
          <w:sz w:val="22"/>
          <w:szCs w:val="22"/>
        </w:rPr>
        <w:t>a</w:t>
      </w:r>
      <w:r w:rsidRPr="00B712D6">
        <w:rPr>
          <w:sz w:val="22"/>
          <w:szCs w:val="22"/>
        </w:rPr>
        <w:t xml:space="preserve"> zatrudnion</w:t>
      </w:r>
      <w:r w:rsidR="00104FA0" w:rsidRPr="00B712D6">
        <w:rPr>
          <w:sz w:val="22"/>
          <w:szCs w:val="22"/>
        </w:rPr>
        <w:t>a</w:t>
      </w:r>
      <w:r w:rsidRPr="00B712D6">
        <w:rPr>
          <w:sz w:val="22"/>
          <w:szCs w:val="22"/>
        </w:rPr>
        <w:t xml:space="preserve"> na podstawie umowy o pracę, rodzaju umowy, wymiar etatu oraz podpis osoby uprawnionej do złożenia oświadczenia w imieniu Wykonawcy lub podwykonawcy,</w:t>
      </w:r>
    </w:p>
    <w:p w:rsidR="00104FA0" w:rsidRPr="00DB58E9" w:rsidRDefault="00104FA0" w:rsidP="006A2588">
      <w:pPr>
        <w:pStyle w:val="Akapitzlist"/>
        <w:widowControl/>
        <w:numPr>
          <w:ilvl w:val="2"/>
          <w:numId w:val="24"/>
        </w:numPr>
        <w:tabs>
          <w:tab w:val="clear" w:pos="2340"/>
          <w:tab w:val="left" w:pos="0"/>
          <w:tab w:val="left" w:pos="284"/>
        </w:tabs>
        <w:overflowPunct/>
        <w:autoSpaceDE/>
        <w:autoSpaceDN/>
        <w:adjustRightInd/>
        <w:spacing w:line="276" w:lineRule="auto"/>
        <w:ind w:left="1134" w:hanging="283"/>
        <w:jc w:val="both"/>
        <w:rPr>
          <w:sz w:val="22"/>
          <w:szCs w:val="22"/>
        </w:rPr>
      </w:pPr>
      <w:r w:rsidRPr="00B712D6">
        <w:rPr>
          <w:sz w:val="22"/>
          <w:szCs w:val="22"/>
        </w:rPr>
        <w:t>poświadczone za zgodność z oryginałem</w:t>
      </w:r>
      <w:r w:rsidR="00AE54F5">
        <w:rPr>
          <w:sz w:val="22"/>
          <w:szCs w:val="22"/>
        </w:rPr>
        <w:t>,</w:t>
      </w:r>
      <w:r w:rsidRPr="00B712D6">
        <w:rPr>
          <w:sz w:val="22"/>
          <w:szCs w:val="22"/>
        </w:rPr>
        <w:t xml:space="preserve"> odpowiednio przez Wykonawcę lub podwykonawcę</w:t>
      </w:r>
      <w:r w:rsidR="00AE54F5">
        <w:rPr>
          <w:sz w:val="22"/>
          <w:szCs w:val="22"/>
        </w:rPr>
        <w:t>,</w:t>
      </w:r>
      <w:r w:rsidRPr="00B712D6">
        <w:rPr>
          <w:sz w:val="22"/>
          <w:szCs w:val="22"/>
        </w:rPr>
        <w:t xml:space="preserve"> kopie dowodu potwierdzającego rozliczenie składek ZUS – druki DRA,</w:t>
      </w:r>
      <w:r w:rsidR="009552F4">
        <w:rPr>
          <w:sz w:val="22"/>
          <w:szCs w:val="22"/>
        </w:rPr>
        <w:t xml:space="preserve"> </w:t>
      </w:r>
      <w:r w:rsidRPr="00B712D6">
        <w:rPr>
          <w:sz w:val="22"/>
          <w:szCs w:val="22"/>
        </w:rPr>
        <w:t>RCA, RSA i RZA.</w:t>
      </w:r>
    </w:p>
    <w:p w:rsidR="00B35749" w:rsidRPr="00B712D6" w:rsidRDefault="00B35749" w:rsidP="00104FA0">
      <w:pPr>
        <w:pStyle w:val="Akapitzlist"/>
        <w:numPr>
          <w:ilvl w:val="0"/>
          <w:numId w:val="23"/>
        </w:numPr>
        <w:tabs>
          <w:tab w:val="left" w:pos="284"/>
          <w:tab w:val="left" w:pos="426"/>
          <w:tab w:val="left" w:pos="993"/>
        </w:tabs>
        <w:jc w:val="both"/>
        <w:rPr>
          <w:sz w:val="22"/>
          <w:szCs w:val="22"/>
        </w:rPr>
      </w:pPr>
      <w:r w:rsidRPr="00B712D6">
        <w:rPr>
          <w:sz w:val="22"/>
          <w:szCs w:val="22"/>
        </w:rPr>
        <w:t>W przypadku zmian</w:t>
      </w:r>
      <w:r w:rsidR="00104FA0" w:rsidRPr="00B712D6">
        <w:rPr>
          <w:sz w:val="22"/>
          <w:szCs w:val="22"/>
        </w:rPr>
        <w:t>y oso</w:t>
      </w:r>
      <w:r w:rsidRPr="00B712D6">
        <w:rPr>
          <w:sz w:val="22"/>
          <w:szCs w:val="22"/>
        </w:rPr>
        <w:t>b</w:t>
      </w:r>
      <w:r w:rsidR="00104FA0" w:rsidRPr="00B712D6">
        <w:rPr>
          <w:sz w:val="22"/>
          <w:szCs w:val="22"/>
        </w:rPr>
        <w:t>y</w:t>
      </w:r>
      <w:r w:rsidRPr="00B712D6">
        <w:rPr>
          <w:sz w:val="22"/>
          <w:szCs w:val="22"/>
        </w:rPr>
        <w:t xml:space="preserve"> zatrudnion</w:t>
      </w:r>
      <w:r w:rsidR="00104FA0" w:rsidRPr="00B712D6">
        <w:rPr>
          <w:sz w:val="22"/>
          <w:szCs w:val="22"/>
        </w:rPr>
        <w:t>ej na umowę o pracę</w:t>
      </w:r>
      <w:r w:rsidR="000C67DC" w:rsidRPr="00B712D6">
        <w:rPr>
          <w:sz w:val="22"/>
          <w:szCs w:val="22"/>
        </w:rPr>
        <w:t xml:space="preserve"> Wykonawca zobowiązany jest do zatrudnienia na umowę o pracę koordynatora spełniającego wymagania zawarte w SWZ oraz </w:t>
      </w:r>
      <w:r w:rsidRPr="00B712D6">
        <w:rPr>
          <w:sz w:val="22"/>
          <w:szCs w:val="22"/>
        </w:rPr>
        <w:t xml:space="preserve"> </w:t>
      </w:r>
      <w:r w:rsidR="00104FA0" w:rsidRPr="00B712D6">
        <w:rPr>
          <w:sz w:val="22"/>
          <w:szCs w:val="22"/>
        </w:rPr>
        <w:t>w</w:t>
      </w:r>
      <w:r w:rsidR="00390E89">
        <w:rPr>
          <w:sz w:val="22"/>
          <w:szCs w:val="22"/>
        </w:rPr>
        <w:t> </w:t>
      </w:r>
      <w:r w:rsidR="00104FA0" w:rsidRPr="00B712D6">
        <w:rPr>
          <w:sz w:val="22"/>
          <w:szCs w:val="22"/>
        </w:rPr>
        <w:t xml:space="preserve">terminie do 7 dni </w:t>
      </w:r>
      <w:r w:rsidR="000C67DC" w:rsidRPr="00B712D6">
        <w:rPr>
          <w:sz w:val="22"/>
          <w:szCs w:val="22"/>
        </w:rPr>
        <w:t>powiadomić zamawiającego o dokonaniu</w:t>
      </w:r>
      <w:r w:rsidR="00104FA0" w:rsidRPr="00B712D6">
        <w:rPr>
          <w:sz w:val="22"/>
          <w:szCs w:val="22"/>
        </w:rPr>
        <w:t xml:space="preserve"> przedmiotowej zmiany </w:t>
      </w:r>
      <w:r w:rsidRPr="00B712D6">
        <w:rPr>
          <w:sz w:val="22"/>
          <w:szCs w:val="22"/>
        </w:rPr>
        <w:t xml:space="preserve"> </w:t>
      </w:r>
      <w:r w:rsidR="000C67DC" w:rsidRPr="00B712D6">
        <w:rPr>
          <w:sz w:val="22"/>
          <w:szCs w:val="22"/>
        </w:rPr>
        <w:t>i</w:t>
      </w:r>
      <w:r w:rsidRPr="00B712D6">
        <w:rPr>
          <w:sz w:val="22"/>
          <w:szCs w:val="22"/>
        </w:rPr>
        <w:t xml:space="preserve"> przekazani</w:t>
      </w:r>
      <w:r w:rsidR="000C67DC" w:rsidRPr="00B712D6">
        <w:rPr>
          <w:sz w:val="22"/>
          <w:szCs w:val="22"/>
        </w:rPr>
        <w:t>a</w:t>
      </w:r>
      <w:r w:rsidRPr="00B712D6">
        <w:rPr>
          <w:sz w:val="22"/>
          <w:szCs w:val="22"/>
        </w:rPr>
        <w:t xml:space="preserve"> Zamawiającemu: </w:t>
      </w:r>
    </w:p>
    <w:p w:rsidR="00104FA0" w:rsidRPr="00B712D6" w:rsidRDefault="00104FA0" w:rsidP="00104FA0">
      <w:pPr>
        <w:pStyle w:val="Akapitzlist"/>
        <w:numPr>
          <w:ilvl w:val="0"/>
          <w:numId w:val="38"/>
        </w:numPr>
        <w:tabs>
          <w:tab w:val="left" w:pos="284"/>
          <w:tab w:val="left" w:pos="426"/>
          <w:tab w:val="left" w:pos="993"/>
        </w:tabs>
        <w:jc w:val="both"/>
        <w:rPr>
          <w:sz w:val="22"/>
          <w:szCs w:val="22"/>
        </w:rPr>
      </w:pPr>
      <w:r w:rsidRPr="00B712D6">
        <w:rPr>
          <w:sz w:val="22"/>
          <w:szCs w:val="22"/>
        </w:rPr>
        <w:t>zanonimizowanej kopii umowy o pracę wraz z numerem PESEL,</w:t>
      </w:r>
    </w:p>
    <w:p w:rsidR="00104FA0" w:rsidRPr="00B712D6" w:rsidRDefault="00104FA0" w:rsidP="00104FA0">
      <w:pPr>
        <w:pStyle w:val="Akapitzlist"/>
        <w:numPr>
          <w:ilvl w:val="0"/>
          <w:numId w:val="38"/>
        </w:numPr>
        <w:tabs>
          <w:tab w:val="left" w:pos="284"/>
          <w:tab w:val="left" w:pos="426"/>
          <w:tab w:val="left" w:pos="993"/>
        </w:tabs>
        <w:jc w:val="both"/>
        <w:rPr>
          <w:sz w:val="22"/>
          <w:szCs w:val="22"/>
        </w:rPr>
      </w:pPr>
      <w:r w:rsidRPr="00B712D6">
        <w:rPr>
          <w:sz w:val="22"/>
          <w:szCs w:val="22"/>
        </w:rPr>
        <w:t>poświadczone za zgodność z oryginałem</w:t>
      </w:r>
      <w:r w:rsidR="00AE54F5">
        <w:rPr>
          <w:sz w:val="22"/>
          <w:szCs w:val="22"/>
        </w:rPr>
        <w:t>,</w:t>
      </w:r>
      <w:r w:rsidRPr="00B712D6">
        <w:rPr>
          <w:sz w:val="22"/>
          <w:szCs w:val="22"/>
        </w:rPr>
        <w:t xml:space="preserve"> odpowiednio przez Wykonawcę lub podwykonawcę kopie dowodu potwierdzającą zgłoszenie pracownika przez pracodawcę do ubezpieczeń.</w:t>
      </w:r>
    </w:p>
    <w:p w:rsidR="00104FA0" w:rsidRPr="00B712D6" w:rsidRDefault="00104FA0" w:rsidP="00104FA0">
      <w:pPr>
        <w:pStyle w:val="Akapitzlist"/>
        <w:widowControl/>
        <w:numPr>
          <w:ilvl w:val="0"/>
          <w:numId w:val="23"/>
        </w:numPr>
        <w:tabs>
          <w:tab w:val="left" w:pos="142"/>
          <w:tab w:val="left" w:pos="284"/>
        </w:tabs>
        <w:overflowPunct/>
        <w:autoSpaceDE/>
        <w:autoSpaceDN/>
        <w:adjustRightInd/>
        <w:jc w:val="both"/>
        <w:rPr>
          <w:sz w:val="22"/>
          <w:szCs w:val="22"/>
        </w:rPr>
      </w:pPr>
      <w:r w:rsidRPr="00B712D6">
        <w:rPr>
          <w:sz w:val="22"/>
          <w:szCs w:val="22"/>
        </w:rPr>
        <w:t>Z tytułu niespełnienia przez Wykonawcę lub podwykonawcę wymogu zatrudnienia na podstawie umowy o pracę koordynatora, Zamawiający przewiduje sankcje w postaci obowiązku zapłaty przez Wykonawcę kary umownej w wysokości określonej w umowie. Niezłożenie przez Wykonawcę w</w:t>
      </w:r>
      <w:r w:rsidR="00390E89">
        <w:rPr>
          <w:sz w:val="22"/>
          <w:szCs w:val="22"/>
        </w:rPr>
        <w:t> </w:t>
      </w:r>
      <w:r w:rsidRPr="00B712D6">
        <w:rPr>
          <w:sz w:val="22"/>
          <w:szCs w:val="22"/>
        </w:rPr>
        <w:t>wyznaczonym przez Zamawiającego terminie żądanych przez Zamawiającego dowodów potwierdzających spełnienie wymogu zatrudnienia na podstawie umowy o pracę traktowane będzie jako niespełnienie przez Wykonawcę lub podwykonawcę wymogu zatrudnienia na podstawie umowy o pracę.</w:t>
      </w:r>
    </w:p>
    <w:p w:rsidR="001208B4" w:rsidRPr="00B712D6" w:rsidRDefault="00104FA0" w:rsidP="000C67DC">
      <w:pPr>
        <w:widowControl/>
        <w:numPr>
          <w:ilvl w:val="0"/>
          <w:numId w:val="23"/>
        </w:numPr>
        <w:tabs>
          <w:tab w:val="left" w:pos="142"/>
          <w:tab w:val="left" w:pos="284"/>
        </w:tabs>
        <w:overflowPunct/>
        <w:autoSpaceDE/>
        <w:autoSpaceDN/>
        <w:adjustRightInd/>
        <w:jc w:val="both"/>
        <w:rPr>
          <w:sz w:val="22"/>
          <w:szCs w:val="22"/>
        </w:rPr>
      </w:pPr>
      <w:r w:rsidRPr="00B712D6">
        <w:rPr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1208B4" w:rsidRPr="002B3895" w:rsidRDefault="001208B4" w:rsidP="001208B4">
      <w:pPr>
        <w:pStyle w:val="NormalnyWeb"/>
        <w:spacing w:before="0" w:beforeAutospacing="0" w:after="0" w:line="264" w:lineRule="auto"/>
        <w:jc w:val="both"/>
        <w:rPr>
          <w:sz w:val="4"/>
          <w:szCs w:val="22"/>
        </w:rPr>
      </w:pPr>
    </w:p>
    <w:p w:rsidR="001208B4" w:rsidRPr="00DB58E9" w:rsidRDefault="001208B4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 xml:space="preserve">§ </w:t>
      </w:r>
      <w:r w:rsidR="00DA66C1">
        <w:rPr>
          <w:b/>
          <w:bCs/>
          <w:sz w:val="22"/>
          <w:szCs w:val="22"/>
        </w:rPr>
        <w:t>5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1.</w:t>
      </w:r>
      <w:r w:rsidRPr="00B8322D">
        <w:rPr>
          <w:sz w:val="22"/>
          <w:szCs w:val="22"/>
        </w:rPr>
        <w:t xml:space="preserve"> Osoby zakwalifikowane do pomocy w formie specjal</w:t>
      </w:r>
      <w:r>
        <w:rPr>
          <w:sz w:val="22"/>
          <w:szCs w:val="22"/>
        </w:rPr>
        <w:t>istycznych usług opiekuńczych, o</w:t>
      </w:r>
      <w:r w:rsidRPr="00B8322D">
        <w:rPr>
          <w:sz w:val="22"/>
          <w:szCs w:val="22"/>
        </w:rPr>
        <w:t xml:space="preserve"> których mowa      w § 3 ust. 1 Zamawiający będzie zgłaszał telefonicznie Wykonawcy, po podjęciu decyzji o</w:t>
      </w:r>
      <w:r w:rsidR="000E3BE8">
        <w:rPr>
          <w:sz w:val="22"/>
          <w:szCs w:val="22"/>
        </w:rPr>
        <w:t> </w:t>
      </w:r>
      <w:r w:rsidRPr="00B8322D">
        <w:rPr>
          <w:sz w:val="22"/>
          <w:szCs w:val="22"/>
        </w:rPr>
        <w:t>konieczności udzielenia pomocy. Potwierdzeniem zgłoszenia telefonicznego i podstawą udzielenia specjalistycznych usług opiekuńczych będzie decyzja</w:t>
      </w:r>
      <w:r>
        <w:rPr>
          <w:sz w:val="22"/>
          <w:szCs w:val="22"/>
        </w:rPr>
        <w:t xml:space="preserve"> administracyjna</w:t>
      </w:r>
      <w:r w:rsidRPr="00B8322D">
        <w:rPr>
          <w:sz w:val="22"/>
          <w:szCs w:val="22"/>
        </w:rPr>
        <w:t xml:space="preserve"> o, której mowa w § 3 ust. 2.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2.</w:t>
      </w:r>
      <w:r w:rsidRPr="00B8322D">
        <w:rPr>
          <w:sz w:val="22"/>
          <w:szCs w:val="22"/>
        </w:rPr>
        <w:t xml:space="preserve"> Wykonawca powinien rozpocząć świadczenie pomocy najpóźniej do 3 dnia od daty zgłoszenia usług przez Zamawiającego.</w:t>
      </w:r>
    </w:p>
    <w:p w:rsidR="001208B4" w:rsidRDefault="001208B4" w:rsidP="00390E89">
      <w:pPr>
        <w:pStyle w:val="NormalnyWeb"/>
        <w:spacing w:before="0" w:beforeAutospacing="0" w:after="0" w:line="264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3.</w:t>
      </w:r>
      <w:r w:rsidRPr="00B8322D">
        <w:rPr>
          <w:sz w:val="22"/>
          <w:szCs w:val="22"/>
        </w:rPr>
        <w:t xml:space="preserve"> Zamawiający zastrzega sobie prawo do sukcesywnego zgłaszania świadczeniobiorców w zależności od kształtowania się liczby świadczeniobiorców.</w:t>
      </w:r>
    </w:p>
    <w:p w:rsidR="007A7020" w:rsidRPr="000E3BE8" w:rsidRDefault="007A7020" w:rsidP="00390E89">
      <w:pPr>
        <w:pStyle w:val="NormalnyWeb"/>
        <w:spacing w:before="0" w:beforeAutospacing="0" w:after="0" w:line="264" w:lineRule="auto"/>
        <w:ind w:left="284" w:hanging="284"/>
        <w:jc w:val="both"/>
        <w:rPr>
          <w:sz w:val="8"/>
          <w:szCs w:val="22"/>
        </w:rPr>
      </w:pPr>
    </w:p>
    <w:p w:rsidR="001208B4" w:rsidRPr="00DB58E9" w:rsidRDefault="001208B4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 xml:space="preserve">§ </w:t>
      </w:r>
      <w:r w:rsidR="00DA66C1">
        <w:rPr>
          <w:b/>
          <w:bCs/>
          <w:sz w:val="22"/>
          <w:szCs w:val="22"/>
        </w:rPr>
        <w:t>6</w:t>
      </w:r>
    </w:p>
    <w:p w:rsidR="001208B4" w:rsidRDefault="001208B4" w:rsidP="001208B4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1.</w:t>
      </w:r>
      <w:r w:rsidRPr="001614CC">
        <w:rPr>
          <w:sz w:val="22"/>
          <w:szCs w:val="22"/>
        </w:rPr>
        <w:t xml:space="preserve">Wykonawca zobowiązany jest pisemne poinformować świadczeniobiorców/opiekunów specjalistycznych usług opiekuńczych o, których mowa w § 3 ust. 1 umowy o wysokości należności do zapłaty za faktycznie świadczone specjalistyczne usługi opiekuńcze wg. stawki określonej przez Zamawiającego w decyzji administracyjnej, w ilości nie większej niż określone w decyzji </w:t>
      </w:r>
      <w:r w:rsidRPr="001614CC">
        <w:rPr>
          <w:sz w:val="22"/>
          <w:szCs w:val="22"/>
        </w:rPr>
        <w:lastRenderedPageBreak/>
        <w:t xml:space="preserve">administracyjnej, w terminie do </w:t>
      </w:r>
      <w:r w:rsidRPr="00B03821">
        <w:rPr>
          <w:sz w:val="22"/>
          <w:szCs w:val="22"/>
        </w:rPr>
        <w:t>15-ego dnia</w:t>
      </w:r>
      <w:r w:rsidRPr="001614CC">
        <w:rPr>
          <w:sz w:val="22"/>
          <w:szCs w:val="22"/>
        </w:rPr>
        <w:t xml:space="preserve"> miesiąca następującego po miesiącu, w którym wykonano specjalistyczne usługi opiekuńcze. </w:t>
      </w:r>
    </w:p>
    <w:p w:rsidR="001208B4" w:rsidRPr="001614CC" w:rsidRDefault="001208B4" w:rsidP="00063955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Kopię dokumentu w terminie do 15-ego każdego miesiąca należy przekazać Zamawiającemu.</w:t>
      </w:r>
    </w:p>
    <w:p w:rsidR="001208B4" w:rsidRDefault="001208B4" w:rsidP="000E3BE8">
      <w:pPr>
        <w:pStyle w:val="Tekstpodstawowy"/>
        <w:spacing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2.</w:t>
      </w:r>
      <w:r w:rsidRPr="001614CC">
        <w:rPr>
          <w:sz w:val="22"/>
          <w:szCs w:val="22"/>
        </w:rPr>
        <w:t xml:space="preserve"> Wykonawca przekaże Zamawiającemu wykaz godzin</w:t>
      </w:r>
      <w:r>
        <w:rPr>
          <w:sz w:val="22"/>
          <w:szCs w:val="22"/>
        </w:rPr>
        <w:t xml:space="preserve"> i odpłatności za świadczone usługi</w:t>
      </w:r>
      <w:r w:rsidRPr="001614CC">
        <w:rPr>
          <w:sz w:val="22"/>
          <w:szCs w:val="22"/>
        </w:rPr>
        <w:t xml:space="preserve"> wraz z</w:t>
      </w:r>
      <w:r w:rsidR="00C8558C">
        <w:rPr>
          <w:sz w:val="22"/>
          <w:szCs w:val="22"/>
        </w:rPr>
        <w:t> </w:t>
      </w:r>
      <w:r w:rsidRPr="001614CC">
        <w:rPr>
          <w:sz w:val="22"/>
          <w:szCs w:val="22"/>
        </w:rPr>
        <w:t>fakturą lub rachunkiem do sekretariatu Zamawiającego najpóźniej do 5 -ego dnia miesiąca następującego po miesiącu, w którym wykonano specjalistyczne usługi opiekuńcze</w:t>
      </w:r>
      <w:r>
        <w:rPr>
          <w:sz w:val="22"/>
          <w:szCs w:val="22"/>
        </w:rPr>
        <w:t>.</w:t>
      </w:r>
    </w:p>
    <w:p w:rsidR="000E3BE8" w:rsidRPr="000E3BE8" w:rsidRDefault="000E3BE8" w:rsidP="000E3BE8">
      <w:pPr>
        <w:pStyle w:val="Tekstpodstawowy"/>
        <w:spacing w:after="0" w:line="276" w:lineRule="auto"/>
        <w:ind w:left="284" w:hanging="284"/>
        <w:jc w:val="both"/>
        <w:rPr>
          <w:sz w:val="8"/>
          <w:szCs w:val="24"/>
        </w:rPr>
      </w:pPr>
    </w:p>
    <w:p w:rsidR="00045795" w:rsidRPr="00DB58E9" w:rsidRDefault="00045795" w:rsidP="00045795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7</w:t>
      </w:r>
    </w:p>
    <w:p w:rsidR="001208B4" w:rsidRPr="001614CC" w:rsidRDefault="001208B4" w:rsidP="001208B4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1.</w:t>
      </w:r>
      <w:r w:rsidRPr="001614CC">
        <w:rPr>
          <w:sz w:val="22"/>
          <w:szCs w:val="22"/>
        </w:rPr>
        <w:t xml:space="preserve"> Strony ustalają stawkę za  godzinę ( 60 min.) wykonywanego przedmiotu umowy określonego w § 3 ust.1 umowy w wysokości …………………………, słownie: …………………………...</w:t>
      </w:r>
    </w:p>
    <w:p w:rsidR="001208B4" w:rsidRPr="001614CC" w:rsidRDefault="001208B4" w:rsidP="001208B4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2.</w:t>
      </w:r>
      <w:r w:rsidRPr="001614CC">
        <w:rPr>
          <w:sz w:val="22"/>
          <w:szCs w:val="22"/>
        </w:rPr>
        <w:t xml:space="preserve"> Wynagrodzenie Wykonawcy stanowić będzie iloczyn liczby faktycznie wykonanych godzin usług w</w:t>
      </w:r>
      <w:r w:rsidR="00C8558C">
        <w:rPr>
          <w:sz w:val="22"/>
          <w:szCs w:val="22"/>
        </w:rPr>
        <w:t> </w:t>
      </w:r>
      <w:r w:rsidRPr="001614CC">
        <w:rPr>
          <w:sz w:val="22"/>
          <w:szCs w:val="22"/>
        </w:rPr>
        <w:t>danym miesiącu (zgodnie z ewidencją o której mowa w §3 ust. 4</w:t>
      </w:r>
      <w:r w:rsidR="005C0295">
        <w:rPr>
          <w:sz w:val="22"/>
          <w:szCs w:val="22"/>
        </w:rPr>
        <w:t xml:space="preserve"> </w:t>
      </w:r>
      <w:r w:rsidRPr="001614CC">
        <w:rPr>
          <w:sz w:val="22"/>
          <w:szCs w:val="22"/>
        </w:rPr>
        <w:t>umowy) i ceny jednej roboczogodziny za świadczoną usługę, o której mowa w ust. 1.</w:t>
      </w:r>
    </w:p>
    <w:p w:rsidR="001208B4" w:rsidRPr="001614CC" w:rsidRDefault="001208B4" w:rsidP="001208B4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3.</w:t>
      </w:r>
      <w:r w:rsidRPr="001614CC">
        <w:rPr>
          <w:sz w:val="22"/>
          <w:szCs w:val="22"/>
        </w:rPr>
        <w:t xml:space="preserve"> Wynagrodzenie za wykonywanie przedmiotu umowy, ustalone wg zasad określonych ust. 1 i 2 umowy, płatne będzie w ciągu 14 dni od dnia otrzymania faktury lub rachunku wraz z dokumentacją o, której mowa w </w:t>
      </w:r>
      <w:r w:rsidRPr="00063955">
        <w:rPr>
          <w:sz w:val="22"/>
          <w:szCs w:val="22"/>
        </w:rPr>
        <w:t xml:space="preserve">§3 ust. 4 pkt. </w:t>
      </w:r>
      <w:r w:rsidR="00063955">
        <w:rPr>
          <w:sz w:val="22"/>
          <w:szCs w:val="22"/>
        </w:rPr>
        <w:t>g)</w:t>
      </w:r>
      <w:r w:rsidR="00C8558C">
        <w:rPr>
          <w:sz w:val="22"/>
          <w:szCs w:val="22"/>
        </w:rPr>
        <w:t xml:space="preserve"> umowy</w:t>
      </w:r>
      <w:r w:rsidRPr="001614CC">
        <w:rPr>
          <w:sz w:val="22"/>
          <w:szCs w:val="22"/>
        </w:rPr>
        <w:t>,</w:t>
      </w:r>
      <w:r w:rsidR="00C8558C">
        <w:rPr>
          <w:sz w:val="22"/>
          <w:szCs w:val="22"/>
        </w:rPr>
        <w:t xml:space="preserve"> </w:t>
      </w:r>
      <w:r w:rsidRPr="001614CC">
        <w:rPr>
          <w:sz w:val="22"/>
          <w:szCs w:val="22"/>
        </w:rPr>
        <w:t>w terminach określonych w § 6 ust. 2 umowy.</w:t>
      </w:r>
    </w:p>
    <w:p w:rsidR="001208B4" w:rsidRDefault="001208B4" w:rsidP="001208B4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4.</w:t>
      </w:r>
      <w:r w:rsidRPr="001614CC">
        <w:rPr>
          <w:sz w:val="22"/>
          <w:szCs w:val="22"/>
        </w:rPr>
        <w:t xml:space="preserve"> Za termin zapłaty przyjmuje się dzień obciążenia rachunku Zamawiającego.</w:t>
      </w:r>
    </w:p>
    <w:p w:rsidR="00BF186D" w:rsidRPr="000E3BE8" w:rsidRDefault="00BF186D" w:rsidP="000E3BE8">
      <w:pPr>
        <w:pStyle w:val="Akapitzlist"/>
        <w:widowControl/>
        <w:suppressAutoHyphens w:val="0"/>
        <w:overflowPunct/>
        <w:autoSpaceDE/>
        <w:autoSpaceDN/>
        <w:adjustRightInd/>
        <w:spacing w:line="276" w:lineRule="auto"/>
        <w:ind w:left="284" w:hanging="284"/>
        <w:jc w:val="both"/>
        <w:rPr>
          <w:szCs w:val="24"/>
        </w:rPr>
      </w:pPr>
      <w:r w:rsidRPr="000C6DE1">
        <w:rPr>
          <w:b/>
          <w:sz w:val="22"/>
          <w:szCs w:val="22"/>
        </w:rPr>
        <w:t>5.</w:t>
      </w:r>
      <w:r w:rsidRPr="00BF186D">
        <w:rPr>
          <w:rFonts w:eastAsia="MS Mincho"/>
        </w:rPr>
        <w:t xml:space="preserve"> </w:t>
      </w:r>
      <w:r w:rsidRPr="00063955">
        <w:rPr>
          <w:rFonts w:eastAsia="MS Mincho"/>
          <w:sz w:val="22"/>
        </w:rPr>
        <w:t>Faktura winna być wystawiona na Miasto Kalisz (NIP 6180015933), natomiast płatnikiem będzie Miejski Ośrodek Pomocy Społecznej w Kaliszu.</w:t>
      </w:r>
    </w:p>
    <w:p w:rsidR="001208B4" w:rsidRPr="00EF2C2A" w:rsidRDefault="001208B4" w:rsidP="001208B4">
      <w:pPr>
        <w:pStyle w:val="NormalnyWeb"/>
        <w:spacing w:before="0" w:beforeAutospacing="0" w:after="0" w:line="264" w:lineRule="auto"/>
        <w:ind w:left="284" w:hanging="284"/>
        <w:jc w:val="both"/>
        <w:rPr>
          <w:sz w:val="8"/>
          <w:szCs w:val="4"/>
        </w:rPr>
      </w:pPr>
    </w:p>
    <w:p w:rsidR="00045795" w:rsidRPr="00DB58E9" w:rsidRDefault="00045795" w:rsidP="00045795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8</w:t>
      </w:r>
    </w:p>
    <w:p w:rsidR="001208B4" w:rsidRPr="00063955" w:rsidRDefault="001208B4" w:rsidP="001208B4">
      <w:pPr>
        <w:tabs>
          <w:tab w:val="left" w:pos="284"/>
        </w:tabs>
        <w:spacing w:line="276" w:lineRule="auto"/>
        <w:ind w:right="283"/>
        <w:rPr>
          <w:b/>
          <w:sz w:val="22"/>
          <w:szCs w:val="22"/>
        </w:rPr>
      </w:pPr>
      <w:r w:rsidRPr="000C6DE1">
        <w:rPr>
          <w:b/>
          <w:spacing w:val="-4"/>
          <w:sz w:val="22"/>
        </w:rPr>
        <w:t>1.</w:t>
      </w:r>
      <w:r w:rsidRPr="00063955">
        <w:rPr>
          <w:spacing w:val="-4"/>
          <w:sz w:val="22"/>
          <w:szCs w:val="22"/>
        </w:rPr>
        <w:t>Wykonawca zapłaci Zamawiającemu kary umowne:</w:t>
      </w:r>
    </w:p>
    <w:p w:rsidR="001208B4" w:rsidRPr="00063955" w:rsidRDefault="001208B4" w:rsidP="00DB58E9">
      <w:pPr>
        <w:pStyle w:val="Akapitzlist"/>
        <w:widowControl/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autoSpaceDN/>
        <w:adjustRightInd/>
        <w:spacing w:line="276" w:lineRule="auto"/>
        <w:ind w:right="1" w:hanging="294"/>
        <w:jc w:val="both"/>
        <w:rPr>
          <w:spacing w:val="-4"/>
          <w:sz w:val="22"/>
          <w:szCs w:val="22"/>
        </w:rPr>
      </w:pPr>
      <w:r w:rsidRPr="00063955">
        <w:rPr>
          <w:spacing w:val="-4"/>
          <w:sz w:val="22"/>
          <w:szCs w:val="22"/>
        </w:rPr>
        <w:t xml:space="preserve">za niewykonanie </w:t>
      </w:r>
      <w:r w:rsidR="00D04792">
        <w:rPr>
          <w:spacing w:val="-4"/>
          <w:sz w:val="22"/>
          <w:szCs w:val="22"/>
        </w:rPr>
        <w:t xml:space="preserve">obowiązków wynikających z umowy i SWZ w wysokości 0,5%  </w:t>
      </w:r>
      <w:r w:rsidR="00B04264">
        <w:rPr>
          <w:spacing w:val="-4"/>
          <w:sz w:val="22"/>
          <w:szCs w:val="22"/>
        </w:rPr>
        <w:t>za każdy st</w:t>
      </w:r>
      <w:r w:rsidR="00B04264" w:rsidRPr="00063955">
        <w:rPr>
          <w:spacing w:val="-4"/>
          <w:sz w:val="22"/>
          <w:szCs w:val="22"/>
        </w:rPr>
        <w:t>w</w:t>
      </w:r>
      <w:r w:rsidR="00B04264">
        <w:rPr>
          <w:spacing w:val="-4"/>
          <w:sz w:val="22"/>
          <w:szCs w:val="22"/>
        </w:rPr>
        <w:t xml:space="preserve">ierdzony </w:t>
      </w:r>
      <w:r w:rsidR="00B04264" w:rsidRPr="00063955">
        <w:rPr>
          <w:spacing w:val="-4"/>
          <w:sz w:val="22"/>
          <w:szCs w:val="22"/>
        </w:rPr>
        <w:t xml:space="preserve"> </w:t>
      </w:r>
      <w:r w:rsidR="00B04264">
        <w:rPr>
          <w:spacing w:val="-4"/>
          <w:sz w:val="22"/>
          <w:szCs w:val="22"/>
        </w:rPr>
        <w:t xml:space="preserve">przypadek. Kara umowna zostanie naliczona </w:t>
      </w:r>
      <w:r w:rsidR="00D04792">
        <w:rPr>
          <w:spacing w:val="-4"/>
          <w:sz w:val="22"/>
          <w:szCs w:val="22"/>
        </w:rPr>
        <w:t xml:space="preserve">od wartości </w:t>
      </w:r>
      <w:r w:rsidR="00D04792" w:rsidRPr="00063955">
        <w:rPr>
          <w:sz w:val="22"/>
          <w:szCs w:val="22"/>
        </w:rPr>
        <w:t xml:space="preserve">faktury/rachunku </w:t>
      </w:r>
      <w:r w:rsidR="00045795">
        <w:rPr>
          <w:sz w:val="22"/>
          <w:szCs w:val="22"/>
        </w:rPr>
        <w:t>za dany m-c w którym stwierdzono niewykonanie ww obowi</w:t>
      </w:r>
      <w:r w:rsidR="00B04264">
        <w:rPr>
          <w:sz w:val="22"/>
          <w:szCs w:val="22"/>
        </w:rPr>
        <w:t xml:space="preserve">ązków, </w:t>
      </w:r>
    </w:p>
    <w:p w:rsidR="001208B4" w:rsidRPr="00063955" w:rsidRDefault="001208B4" w:rsidP="00DB58E9">
      <w:pPr>
        <w:pStyle w:val="Akapitzlist"/>
        <w:widowControl/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autoSpaceDN/>
        <w:adjustRightInd/>
        <w:spacing w:line="276" w:lineRule="auto"/>
        <w:ind w:right="1" w:hanging="294"/>
        <w:jc w:val="both"/>
        <w:rPr>
          <w:spacing w:val="-4"/>
          <w:sz w:val="22"/>
          <w:szCs w:val="22"/>
        </w:rPr>
      </w:pPr>
      <w:r w:rsidRPr="00063955">
        <w:rPr>
          <w:spacing w:val="-4"/>
          <w:sz w:val="22"/>
          <w:szCs w:val="22"/>
        </w:rPr>
        <w:t>w  wysokości 5% ceny umownej brutto w przypadku odstąpienia od umowy z przyczy</w:t>
      </w:r>
      <w:r w:rsidR="00DB58E9">
        <w:rPr>
          <w:spacing w:val="-4"/>
          <w:sz w:val="22"/>
          <w:szCs w:val="22"/>
        </w:rPr>
        <w:t>n leżących po stronie Wykonawcy,</w:t>
      </w:r>
    </w:p>
    <w:p w:rsidR="00D04792" w:rsidRPr="00D04792" w:rsidRDefault="001208B4" w:rsidP="00DB58E9">
      <w:pPr>
        <w:pStyle w:val="Akapitzlist"/>
        <w:widowControl/>
        <w:numPr>
          <w:ilvl w:val="0"/>
          <w:numId w:val="28"/>
        </w:numPr>
        <w:suppressAutoHyphens w:val="0"/>
        <w:overflowPunct/>
        <w:autoSpaceDE/>
        <w:autoSpaceDN/>
        <w:adjustRightInd/>
        <w:spacing w:line="276" w:lineRule="auto"/>
        <w:ind w:left="709" w:hanging="283"/>
        <w:jc w:val="both"/>
        <w:rPr>
          <w:sz w:val="22"/>
          <w:szCs w:val="22"/>
        </w:rPr>
      </w:pPr>
      <w:r w:rsidRPr="00063955">
        <w:rPr>
          <w:sz w:val="22"/>
          <w:szCs w:val="22"/>
        </w:rPr>
        <w:t>w przypadku niewystawienia i niedostarczenia faktury/rachunku wraz z rozliczeniem                         w  terminie</w:t>
      </w:r>
      <w:r w:rsidR="00C8558C">
        <w:rPr>
          <w:sz w:val="22"/>
          <w:szCs w:val="22"/>
        </w:rPr>
        <w:t xml:space="preserve">, o którym </w:t>
      </w:r>
      <w:r w:rsidR="00C8558C" w:rsidRPr="002D63F1">
        <w:rPr>
          <w:sz w:val="22"/>
          <w:szCs w:val="22"/>
        </w:rPr>
        <w:t xml:space="preserve">mowa w § </w:t>
      </w:r>
      <w:r w:rsidR="002D63F1" w:rsidRPr="002D63F1">
        <w:rPr>
          <w:sz w:val="22"/>
          <w:szCs w:val="22"/>
        </w:rPr>
        <w:t>6</w:t>
      </w:r>
      <w:r w:rsidRPr="002D63F1">
        <w:rPr>
          <w:sz w:val="22"/>
          <w:szCs w:val="22"/>
        </w:rPr>
        <w:t xml:space="preserve"> pkt.2, w</w:t>
      </w:r>
      <w:r w:rsidRPr="00063955">
        <w:rPr>
          <w:sz w:val="22"/>
          <w:szCs w:val="22"/>
        </w:rPr>
        <w:t xml:space="preserve"> wysokości 1% od wartości faktury/rachunku.</w:t>
      </w:r>
    </w:p>
    <w:p w:rsidR="00D04792" w:rsidRPr="00063955" w:rsidRDefault="001208B4" w:rsidP="00DB58E9">
      <w:pPr>
        <w:tabs>
          <w:tab w:val="left" w:pos="284"/>
        </w:tabs>
        <w:spacing w:line="276" w:lineRule="auto"/>
        <w:ind w:right="1"/>
        <w:jc w:val="both"/>
        <w:rPr>
          <w:spacing w:val="-4"/>
          <w:sz w:val="22"/>
          <w:szCs w:val="22"/>
        </w:rPr>
      </w:pPr>
      <w:r w:rsidRPr="000C6DE1">
        <w:rPr>
          <w:b/>
          <w:spacing w:val="-4"/>
          <w:sz w:val="22"/>
          <w:szCs w:val="22"/>
        </w:rPr>
        <w:t>2.</w:t>
      </w:r>
      <w:r w:rsidRPr="00063955">
        <w:rPr>
          <w:spacing w:val="-4"/>
          <w:sz w:val="22"/>
          <w:szCs w:val="22"/>
        </w:rPr>
        <w:t>Wykonawca wyraża zgodę na potrącenie kar umownych z wynagrodzenia</w:t>
      </w:r>
      <w:r w:rsidR="00D04792">
        <w:rPr>
          <w:spacing w:val="-4"/>
          <w:sz w:val="22"/>
          <w:szCs w:val="22"/>
        </w:rPr>
        <w:t>. Łączna wysokość kar umownych nie może przekroczyć 60% wartości umowy.</w:t>
      </w:r>
    </w:p>
    <w:p w:rsidR="00076A52" w:rsidRDefault="001208B4" w:rsidP="00DB58E9">
      <w:pPr>
        <w:tabs>
          <w:tab w:val="left" w:pos="284"/>
        </w:tabs>
        <w:spacing w:line="276" w:lineRule="auto"/>
        <w:ind w:right="1"/>
        <w:jc w:val="both"/>
        <w:rPr>
          <w:spacing w:val="-4"/>
          <w:sz w:val="22"/>
          <w:szCs w:val="22"/>
        </w:rPr>
      </w:pPr>
      <w:r w:rsidRPr="000C6DE1">
        <w:rPr>
          <w:b/>
          <w:spacing w:val="-4"/>
          <w:sz w:val="22"/>
          <w:szCs w:val="22"/>
        </w:rPr>
        <w:t>3.</w:t>
      </w:r>
      <w:r w:rsidRPr="00063955">
        <w:rPr>
          <w:spacing w:val="-4"/>
          <w:sz w:val="22"/>
          <w:szCs w:val="22"/>
        </w:rPr>
        <w:t>Zamawiający zastrzega sobie prawo do dochodzenia odszkodowania uzupełniającego, przewyższającego wysokość kar umownych, na zasadach ogólnych kodeksu cywilnego.</w:t>
      </w:r>
    </w:p>
    <w:p w:rsidR="00DA66C1" w:rsidRPr="003E4AA8" w:rsidRDefault="00DA66C1" w:rsidP="00496F6C">
      <w:pPr>
        <w:tabs>
          <w:tab w:val="left" w:pos="284"/>
        </w:tabs>
        <w:spacing w:line="276" w:lineRule="auto"/>
        <w:ind w:right="283"/>
        <w:jc w:val="both"/>
        <w:rPr>
          <w:spacing w:val="-4"/>
          <w:sz w:val="8"/>
          <w:szCs w:val="22"/>
        </w:rPr>
      </w:pPr>
    </w:p>
    <w:p w:rsidR="00DA66C1" w:rsidRDefault="00DA66C1" w:rsidP="00DA66C1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5C4584">
        <w:rPr>
          <w:b/>
          <w:bCs/>
          <w:sz w:val="22"/>
          <w:szCs w:val="22"/>
        </w:rPr>
        <w:t xml:space="preserve">§ </w:t>
      </w:r>
      <w:r w:rsidR="00045795">
        <w:rPr>
          <w:b/>
          <w:bCs/>
          <w:sz w:val="22"/>
          <w:szCs w:val="22"/>
        </w:rPr>
        <w:t>9</w:t>
      </w:r>
    </w:p>
    <w:p w:rsidR="00D824AE" w:rsidRPr="006A2588" w:rsidRDefault="00DA66C1" w:rsidP="006A2588">
      <w:pPr>
        <w:jc w:val="both"/>
        <w:rPr>
          <w:sz w:val="22"/>
          <w:szCs w:val="22"/>
        </w:rPr>
      </w:pPr>
      <w:r w:rsidRPr="00C4118B">
        <w:rPr>
          <w:sz w:val="22"/>
          <w:szCs w:val="22"/>
        </w:rPr>
        <w:t>Zamawiający zastrzega sobie prawo bieżącej kontroli przez upoważnionych pracowników Zamawiającego, w szczególności do kontroli jakości świadczonych usług oraz wglądu do dokumentacji prowadzonej przez Wykonawcę.</w:t>
      </w:r>
    </w:p>
    <w:p w:rsidR="000C67DC" w:rsidRPr="00DB58E9" w:rsidRDefault="005C4584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§ </w:t>
      </w:r>
      <w:r w:rsidR="007A7020">
        <w:rPr>
          <w:b/>
          <w:bCs/>
          <w:sz w:val="22"/>
          <w:szCs w:val="22"/>
        </w:rPr>
        <w:t>1</w:t>
      </w:r>
      <w:r w:rsidR="00045795">
        <w:rPr>
          <w:b/>
          <w:bCs/>
          <w:sz w:val="22"/>
          <w:szCs w:val="22"/>
        </w:rPr>
        <w:t>0</w:t>
      </w:r>
    </w:p>
    <w:p w:rsidR="00DA66C1" w:rsidRPr="006A2588" w:rsidRDefault="00DA66C1" w:rsidP="006A2588">
      <w:pPr>
        <w:pStyle w:val="Akapitzlist"/>
        <w:numPr>
          <w:ilvl w:val="6"/>
          <w:numId w:val="16"/>
        </w:numPr>
        <w:tabs>
          <w:tab w:val="clear" w:pos="5040"/>
          <w:tab w:val="num" w:pos="284"/>
        </w:tabs>
        <w:spacing w:line="276" w:lineRule="auto"/>
        <w:ind w:left="284" w:right="1" w:hanging="284"/>
        <w:jc w:val="both"/>
      </w:pPr>
      <w:r w:rsidRPr="006A2588">
        <w:rPr>
          <w:sz w:val="22"/>
          <w:szCs w:val="22"/>
        </w:rPr>
        <w:t>Zgodnie z art. 456 – ustawy Prawo zamówień publicznych</w:t>
      </w:r>
      <w:r w:rsidR="006A2588" w:rsidRPr="006A2588">
        <w:t xml:space="preserve"> </w:t>
      </w:r>
      <w:r w:rsidR="006A2588" w:rsidRPr="000C67DC">
        <w:t>Zamawiający może odstąpić od umowy</w:t>
      </w:r>
      <w:r w:rsidRPr="006A2588">
        <w:rPr>
          <w:sz w:val="22"/>
          <w:szCs w:val="22"/>
        </w:rPr>
        <w:t xml:space="preserve">, w razie zaistnienia istotnej zmiany okoliczności powodującej, że wykonanie umowy nie leży w interesie publicznym, czego nie można było przewidzieć w chwili zawarcia umowy lub dalsze wykonanie umowy może zagrozić istotnemu interesowi bezpieczeństwa państwa lub bezpieczeństwu publicznemu, Zamawiający może odstąpić od umowy w terminie 30 dni od powzięcia wiadomości o tych okolicznościach. </w:t>
      </w:r>
    </w:p>
    <w:p w:rsidR="00DA66C1" w:rsidRPr="00DA66C1" w:rsidRDefault="00DA66C1" w:rsidP="006A2588">
      <w:pPr>
        <w:spacing w:line="276" w:lineRule="auto"/>
        <w:ind w:left="284" w:hanging="284"/>
        <w:jc w:val="both"/>
        <w:rPr>
          <w:sz w:val="22"/>
          <w:szCs w:val="22"/>
        </w:rPr>
      </w:pPr>
      <w:r w:rsidRPr="00DB58E9">
        <w:rPr>
          <w:b/>
          <w:sz w:val="22"/>
          <w:szCs w:val="22"/>
        </w:rPr>
        <w:t>2.</w:t>
      </w:r>
      <w:r w:rsidRPr="00DB58E9">
        <w:rPr>
          <w:sz w:val="22"/>
          <w:szCs w:val="22"/>
        </w:rPr>
        <w:t xml:space="preserve"> W takim przypadku Wykonawca może żądać wyłącznie wynagrodzenia należnego mu z tytułu </w:t>
      </w:r>
      <w:r w:rsidR="006A2588">
        <w:rPr>
          <w:sz w:val="22"/>
          <w:szCs w:val="22"/>
        </w:rPr>
        <w:t xml:space="preserve"> </w:t>
      </w:r>
      <w:r w:rsidRPr="00DB58E9">
        <w:rPr>
          <w:sz w:val="22"/>
          <w:szCs w:val="22"/>
        </w:rPr>
        <w:t>wykonania części umowy.</w:t>
      </w:r>
    </w:p>
    <w:p w:rsidR="001208B4" w:rsidRDefault="007A7020" w:rsidP="00496F6C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1</w:t>
      </w:r>
      <w:r w:rsidR="00045795">
        <w:rPr>
          <w:b/>
          <w:bCs/>
          <w:sz w:val="22"/>
          <w:szCs w:val="22"/>
        </w:rPr>
        <w:t>1</w:t>
      </w:r>
    </w:p>
    <w:p w:rsidR="00B921A7" w:rsidRPr="00B921A7" w:rsidRDefault="00B921A7" w:rsidP="00B921A7">
      <w:pPr>
        <w:widowControl/>
        <w:numPr>
          <w:ilvl w:val="3"/>
          <w:numId w:val="33"/>
        </w:numPr>
        <w:tabs>
          <w:tab w:val="clear" w:pos="2880"/>
          <w:tab w:val="left" w:pos="142"/>
          <w:tab w:val="left" w:pos="284"/>
        </w:tabs>
        <w:overflowPunct/>
        <w:autoSpaceDE/>
        <w:autoSpaceDN/>
        <w:adjustRightInd/>
        <w:spacing w:line="276" w:lineRule="auto"/>
        <w:ind w:hanging="2880"/>
        <w:jc w:val="both"/>
        <w:rPr>
          <w:sz w:val="22"/>
          <w:szCs w:val="22"/>
        </w:rPr>
      </w:pPr>
      <w:r w:rsidRPr="00B921A7">
        <w:rPr>
          <w:sz w:val="22"/>
          <w:szCs w:val="22"/>
        </w:rPr>
        <w:t>Wszelkie zmiany umowy wymagają formy pisemnej pod rygorem nieważności.</w:t>
      </w:r>
    </w:p>
    <w:p w:rsidR="00B921A7" w:rsidRPr="00B921A7" w:rsidRDefault="00B921A7" w:rsidP="00B921A7">
      <w:pPr>
        <w:pStyle w:val="Akapitzlist"/>
        <w:numPr>
          <w:ilvl w:val="0"/>
          <w:numId w:val="33"/>
        </w:numPr>
        <w:spacing w:line="276" w:lineRule="auto"/>
        <w:jc w:val="both"/>
        <w:rPr>
          <w:sz w:val="22"/>
          <w:szCs w:val="22"/>
        </w:rPr>
      </w:pPr>
      <w:r w:rsidRPr="00B921A7">
        <w:rPr>
          <w:sz w:val="22"/>
          <w:szCs w:val="22"/>
        </w:rPr>
        <w:t xml:space="preserve">Niedopuszczalna jest zmiana istotnych postanowień umownych, jeżeli przy ich uwzględnieniu </w:t>
      </w:r>
      <w:r w:rsidRPr="00B921A7">
        <w:rPr>
          <w:sz w:val="22"/>
          <w:szCs w:val="22"/>
        </w:rPr>
        <w:lastRenderedPageBreak/>
        <w:t>należałoby zmienić treść oferty, na podstawie której dokonano wyboru Wykonawcy, chyba, że Zamawiający przewidział możliwość dokonania takiej zmiany w ogłoszeniu o zamówieniu i</w:t>
      </w:r>
      <w:r w:rsidR="00C4118B">
        <w:rPr>
          <w:sz w:val="22"/>
          <w:szCs w:val="22"/>
        </w:rPr>
        <w:t> </w:t>
      </w:r>
      <w:r w:rsidRPr="00B921A7">
        <w:rPr>
          <w:sz w:val="22"/>
          <w:szCs w:val="22"/>
        </w:rPr>
        <w:t>specyfikacji warunków zamówienia, oraz określił warunki takiej zmiany.</w:t>
      </w:r>
    </w:p>
    <w:p w:rsidR="00B921A7" w:rsidRPr="00DB58E9" w:rsidRDefault="00B921A7" w:rsidP="00B921A7">
      <w:pPr>
        <w:pStyle w:val="Akapitzlist"/>
        <w:ind w:left="360"/>
        <w:jc w:val="both"/>
        <w:rPr>
          <w:rFonts w:ascii="Calibri" w:hAnsi="Calibri"/>
          <w:sz w:val="10"/>
          <w:szCs w:val="22"/>
        </w:rPr>
      </w:pPr>
    </w:p>
    <w:p w:rsidR="00B921A7" w:rsidRPr="00B921A7" w:rsidRDefault="00B921A7" w:rsidP="00B921A7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1</w:t>
      </w:r>
      <w:r w:rsidR="00045795">
        <w:rPr>
          <w:b/>
          <w:bCs/>
          <w:sz w:val="22"/>
          <w:szCs w:val="22"/>
        </w:rPr>
        <w:t>2</w:t>
      </w:r>
    </w:p>
    <w:p w:rsidR="00D3575E" w:rsidRPr="006A2588" w:rsidRDefault="00D3575E" w:rsidP="006A2588">
      <w:pPr>
        <w:jc w:val="both"/>
        <w:rPr>
          <w:sz w:val="22"/>
          <w:szCs w:val="22"/>
        </w:rPr>
      </w:pPr>
      <w:r w:rsidRPr="006A2588">
        <w:rPr>
          <w:sz w:val="22"/>
          <w:szCs w:val="22"/>
        </w:rPr>
        <w:t xml:space="preserve">Zamawiający ma prawo rozwiązać umowę ze skutkiem </w:t>
      </w:r>
      <w:r w:rsidR="006A2588">
        <w:rPr>
          <w:sz w:val="22"/>
          <w:szCs w:val="22"/>
        </w:rPr>
        <w:t xml:space="preserve">natychmiastowym w przypadku nie </w:t>
      </w:r>
      <w:r w:rsidRPr="006A2588">
        <w:rPr>
          <w:sz w:val="22"/>
          <w:szCs w:val="22"/>
        </w:rPr>
        <w:t>wywiązywania się Wykonawcy z warunków umowy.</w:t>
      </w:r>
    </w:p>
    <w:p w:rsidR="006A2588" w:rsidRPr="006A2588" w:rsidRDefault="006A2588" w:rsidP="006A2588">
      <w:pPr>
        <w:pStyle w:val="Akapitzlist"/>
        <w:ind w:left="426"/>
        <w:rPr>
          <w:sz w:val="10"/>
          <w:szCs w:val="22"/>
        </w:rPr>
      </w:pPr>
    </w:p>
    <w:p w:rsidR="000C67DC" w:rsidRPr="00DB58E9" w:rsidRDefault="001208B4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1</w:t>
      </w:r>
      <w:r w:rsidR="00045795">
        <w:rPr>
          <w:b/>
          <w:bCs/>
          <w:sz w:val="22"/>
          <w:szCs w:val="22"/>
        </w:rPr>
        <w:t>3</w:t>
      </w:r>
    </w:p>
    <w:p w:rsidR="00D04792" w:rsidRDefault="00D04792" w:rsidP="00D04792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  <w:r w:rsidRPr="00D04792">
        <w:rPr>
          <w:sz w:val="22"/>
          <w:szCs w:val="22"/>
        </w:rPr>
        <w:t>W sprawach nieuregulowanych niniejszą umową mają zastosowanie odpowiednie przepisy Kodeksu cywilnego, o ile przepisy ustawy Prawo Zamówień Pub</w:t>
      </w:r>
      <w:r>
        <w:rPr>
          <w:sz w:val="22"/>
          <w:szCs w:val="22"/>
        </w:rPr>
        <w:t xml:space="preserve">licznych nie stanowią inaczej. </w:t>
      </w:r>
    </w:p>
    <w:p w:rsidR="00D04792" w:rsidRPr="00DB58E9" w:rsidRDefault="00D04792" w:rsidP="00D04792">
      <w:pPr>
        <w:pStyle w:val="NormalnyWeb"/>
        <w:spacing w:before="0" w:beforeAutospacing="0" w:after="0" w:line="264" w:lineRule="auto"/>
        <w:jc w:val="both"/>
        <w:rPr>
          <w:sz w:val="10"/>
          <w:szCs w:val="22"/>
        </w:rPr>
      </w:pPr>
    </w:p>
    <w:p w:rsidR="001208B4" w:rsidRPr="00B8322D" w:rsidRDefault="001208B4" w:rsidP="001208B4">
      <w:pPr>
        <w:pStyle w:val="NormalnyWeb"/>
        <w:spacing w:before="0" w:beforeAutospacing="0" w:after="0" w:line="264" w:lineRule="auto"/>
        <w:jc w:val="center"/>
      </w:pPr>
      <w:r w:rsidRPr="00B8322D">
        <w:rPr>
          <w:b/>
          <w:bCs/>
          <w:sz w:val="22"/>
          <w:szCs w:val="22"/>
        </w:rPr>
        <w:t>§ 1</w:t>
      </w:r>
      <w:r w:rsidR="00045795">
        <w:rPr>
          <w:b/>
          <w:bCs/>
          <w:sz w:val="22"/>
          <w:szCs w:val="22"/>
        </w:rPr>
        <w:t>4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</w:pPr>
      <w:r w:rsidRPr="00B8322D">
        <w:rPr>
          <w:sz w:val="22"/>
          <w:szCs w:val="22"/>
        </w:rPr>
        <w:t>Spory wynikłe z tytułu wykonywania niniejszej umowy rozstrzygać będą sądy powszechne, właściwe dla siedziby Zamawiającego.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  <w:jc w:val="center"/>
      </w:pPr>
      <w:r w:rsidRPr="00B8322D">
        <w:rPr>
          <w:b/>
          <w:bCs/>
          <w:sz w:val="22"/>
          <w:szCs w:val="22"/>
        </w:rPr>
        <w:t>§ 1</w:t>
      </w:r>
      <w:r w:rsidR="00045795">
        <w:rPr>
          <w:b/>
          <w:bCs/>
          <w:sz w:val="22"/>
          <w:szCs w:val="22"/>
        </w:rPr>
        <w:t>5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</w:pPr>
      <w:r w:rsidRPr="00B8322D">
        <w:rPr>
          <w:sz w:val="22"/>
          <w:szCs w:val="22"/>
        </w:rPr>
        <w:t>Umowę sporządzono w dwóch jednobrzmiących egzemplarzach po jednym dla każdej ze stron.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</w:pPr>
    </w:p>
    <w:p w:rsidR="001208B4" w:rsidRPr="00B8322D" w:rsidRDefault="001208B4" w:rsidP="001208B4">
      <w:pPr>
        <w:pStyle w:val="NormalnyWeb"/>
        <w:spacing w:after="0" w:line="264" w:lineRule="auto"/>
      </w:pPr>
    </w:p>
    <w:p w:rsidR="001208B4" w:rsidRPr="00B8322D" w:rsidRDefault="001208B4" w:rsidP="001208B4">
      <w:pPr>
        <w:pStyle w:val="NormalnyWeb"/>
        <w:spacing w:after="0" w:line="264" w:lineRule="auto"/>
      </w:pPr>
      <w:r w:rsidRPr="00B8322D">
        <w:rPr>
          <w:sz w:val="22"/>
          <w:szCs w:val="22"/>
        </w:rPr>
        <w:t>...............................</w:t>
      </w:r>
      <w:r w:rsidR="00496F6C">
        <w:rPr>
          <w:sz w:val="22"/>
          <w:szCs w:val="22"/>
        </w:rPr>
        <w:t xml:space="preserve">...........             </w:t>
      </w:r>
      <w:r w:rsidRPr="00B8322D">
        <w:rPr>
          <w:sz w:val="22"/>
          <w:szCs w:val="22"/>
        </w:rPr>
        <w:t xml:space="preserve">                   </w:t>
      </w:r>
      <w:r w:rsidR="00A850A6">
        <w:rPr>
          <w:sz w:val="22"/>
          <w:szCs w:val="22"/>
        </w:rPr>
        <w:t xml:space="preserve">          </w:t>
      </w:r>
      <w:r w:rsidRPr="00B8322D">
        <w:rPr>
          <w:sz w:val="22"/>
          <w:szCs w:val="22"/>
        </w:rPr>
        <w:t xml:space="preserve">     </w:t>
      </w:r>
      <w:r w:rsidR="00496F6C">
        <w:rPr>
          <w:sz w:val="22"/>
          <w:szCs w:val="22"/>
        </w:rPr>
        <w:t xml:space="preserve">                              </w:t>
      </w:r>
      <w:r w:rsidRPr="00B8322D">
        <w:rPr>
          <w:sz w:val="22"/>
          <w:szCs w:val="22"/>
        </w:rPr>
        <w:t>........................................</w:t>
      </w:r>
    </w:p>
    <w:p w:rsidR="001208B4" w:rsidRDefault="00496F6C" w:rsidP="001208B4">
      <w:pPr>
        <w:pStyle w:val="NormalnyWeb"/>
        <w:spacing w:before="0" w:beforeAutospacing="0" w:after="0" w:line="264" w:lineRule="auto"/>
        <w:rPr>
          <w:sz w:val="22"/>
          <w:szCs w:val="22"/>
        </w:rPr>
      </w:pPr>
      <w:r>
        <w:rPr>
          <w:sz w:val="22"/>
          <w:szCs w:val="22"/>
        </w:rPr>
        <w:t xml:space="preserve">      /ZAMAWIAJĄCY/   </w:t>
      </w:r>
      <w:r w:rsidR="001208B4" w:rsidRPr="00B8322D">
        <w:rPr>
          <w:sz w:val="22"/>
          <w:szCs w:val="22"/>
        </w:rPr>
        <w:t xml:space="preserve">                                                         </w:t>
      </w:r>
      <w:r>
        <w:rPr>
          <w:sz w:val="22"/>
          <w:szCs w:val="22"/>
        </w:rPr>
        <w:t xml:space="preserve">                          </w:t>
      </w:r>
      <w:r w:rsidR="001208B4" w:rsidRPr="00B8322D">
        <w:rPr>
          <w:sz w:val="22"/>
          <w:szCs w:val="22"/>
        </w:rPr>
        <w:t xml:space="preserve">/WYKONAWCA/ </w:t>
      </w:r>
    </w:p>
    <w:p w:rsidR="001208B4" w:rsidRDefault="001208B4" w:rsidP="001208B4">
      <w:pPr>
        <w:pStyle w:val="NormalnyWeb"/>
        <w:spacing w:before="0" w:beforeAutospacing="0" w:after="0" w:line="264" w:lineRule="auto"/>
        <w:rPr>
          <w:sz w:val="22"/>
          <w:szCs w:val="22"/>
        </w:rPr>
      </w:pPr>
    </w:p>
    <w:p w:rsidR="001208B4" w:rsidRDefault="001208B4" w:rsidP="001208B4">
      <w:pPr>
        <w:pStyle w:val="NormalnyWeb"/>
        <w:spacing w:before="0" w:beforeAutospacing="0" w:after="0" w:line="264" w:lineRule="auto"/>
        <w:rPr>
          <w:sz w:val="22"/>
          <w:szCs w:val="22"/>
        </w:rPr>
      </w:pPr>
    </w:p>
    <w:p w:rsidR="001208B4" w:rsidRDefault="001208B4" w:rsidP="001208B4">
      <w:pPr>
        <w:pStyle w:val="Tekstpodstawowywcity"/>
        <w:spacing w:before="120"/>
        <w:ind w:left="0"/>
        <w:rPr>
          <w:b/>
          <w:bCs/>
        </w:rPr>
      </w:pPr>
    </w:p>
    <w:p w:rsidR="001208B4" w:rsidRPr="0077672E" w:rsidRDefault="001208B4" w:rsidP="001208B4">
      <w:pPr>
        <w:pStyle w:val="Tekstpodstawowywcity"/>
        <w:spacing w:before="120"/>
        <w:ind w:left="0"/>
        <w:rPr>
          <w:b/>
          <w:bCs/>
        </w:rPr>
      </w:pPr>
      <w:r w:rsidRPr="0077672E">
        <w:rPr>
          <w:b/>
          <w:bCs/>
        </w:rPr>
        <w:t xml:space="preserve">UWAGA: </w:t>
      </w:r>
    </w:p>
    <w:p w:rsidR="001208B4" w:rsidRPr="0077672E" w:rsidRDefault="001208B4" w:rsidP="001208B4">
      <w:pPr>
        <w:jc w:val="both"/>
        <w:rPr>
          <w:sz w:val="22"/>
        </w:rPr>
      </w:pPr>
      <w:r w:rsidRPr="0077672E">
        <w:rPr>
          <w:sz w:val="22"/>
        </w:rPr>
        <w:t>*W przypadku zapisów umowy (projektu) zapisy §3 ust.1 pkt. 1-4 zostaną dostosowane do oferty wybranego Wykonawcy tj. dla każdej części.</w:t>
      </w:r>
    </w:p>
    <w:p w:rsidR="001208B4" w:rsidRPr="0077672E" w:rsidRDefault="001208B4" w:rsidP="001208B4">
      <w:pPr>
        <w:pStyle w:val="NormalnyWeb"/>
        <w:spacing w:before="0" w:beforeAutospacing="0" w:after="0" w:line="264" w:lineRule="auto"/>
        <w:rPr>
          <w:i/>
        </w:rPr>
      </w:pPr>
    </w:p>
    <w:p w:rsidR="001208B4" w:rsidRPr="0077672E" w:rsidRDefault="001208B4" w:rsidP="001208B4">
      <w:pPr>
        <w:pStyle w:val="NormalnyWeb"/>
        <w:spacing w:before="0" w:beforeAutospacing="0" w:after="0" w:line="264" w:lineRule="auto"/>
        <w:rPr>
          <w:i/>
        </w:rPr>
      </w:pPr>
    </w:p>
    <w:p w:rsidR="001208B4" w:rsidRPr="0077672E" w:rsidRDefault="001208B4" w:rsidP="00E420C4">
      <w:pPr>
        <w:spacing w:line="360" w:lineRule="auto"/>
        <w:ind w:right="-426"/>
        <w:jc w:val="center"/>
        <w:rPr>
          <w:b/>
          <w:szCs w:val="24"/>
        </w:rPr>
      </w:pPr>
    </w:p>
    <w:p w:rsidR="00E420C4" w:rsidRPr="0077672E" w:rsidRDefault="00E420C4" w:rsidP="007A7020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/>
        <w:rPr>
          <w:szCs w:val="24"/>
        </w:rPr>
      </w:pPr>
    </w:p>
    <w:p w:rsidR="00E420C4" w:rsidRPr="0077672E" w:rsidRDefault="00E420C4" w:rsidP="00E420C4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 w:hanging="426"/>
        <w:rPr>
          <w:szCs w:val="24"/>
        </w:rPr>
      </w:pPr>
    </w:p>
    <w:p w:rsidR="00E420C4" w:rsidRPr="00EE2482" w:rsidRDefault="00E420C4" w:rsidP="00E420C4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 w:hanging="426"/>
        <w:rPr>
          <w:sz w:val="22"/>
          <w:szCs w:val="24"/>
        </w:rPr>
      </w:pPr>
      <w:r w:rsidRPr="0077672E">
        <w:rPr>
          <w:sz w:val="22"/>
          <w:szCs w:val="24"/>
        </w:rPr>
        <w:t>Wzór Załączników</w:t>
      </w:r>
      <w:r w:rsidRPr="00EE2482">
        <w:rPr>
          <w:sz w:val="22"/>
          <w:szCs w:val="24"/>
        </w:rPr>
        <w:t xml:space="preserve"> </w:t>
      </w:r>
    </w:p>
    <w:p w:rsidR="00E420C4" w:rsidRPr="00EE2482" w:rsidRDefault="00E420C4" w:rsidP="00E420C4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 w:hanging="426"/>
        <w:rPr>
          <w:sz w:val="22"/>
          <w:szCs w:val="24"/>
        </w:rPr>
      </w:pPr>
      <w:r w:rsidRPr="00EE2482">
        <w:rPr>
          <w:sz w:val="22"/>
          <w:szCs w:val="24"/>
        </w:rPr>
        <w:t xml:space="preserve">Nr 1 </w:t>
      </w:r>
      <w:r w:rsidR="002203FA" w:rsidRPr="00EE2482">
        <w:rPr>
          <w:sz w:val="22"/>
          <w:szCs w:val="24"/>
        </w:rPr>
        <w:t>Odpłatność za świadczone usługi</w:t>
      </w:r>
      <w:r w:rsidRPr="00EE2482">
        <w:rPr>
          <w:sz w:val="22"/>
          <w:szCs w:val="24"/>
        </w:rPr>
        <w:t xml:space="preserve"> </w:t>
      </w:r>
    </w:p>
    <w:p w:rsidR="003162FE" w:rsidRPr="00EE2482" w:rsidRDefault="00E420C4" w:rsidP="007A7020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 w:hanging="426"/>
        <w:rPr>
          <w:color w:val="FF0000"/>
          <w:sz w:val="22"/>
          <w:szCs w:val="24"/>
        </w:rPr>
      </w:pPr>
      <w:r w:rsidRPr="00EE2482">
        <w:rPr>
          <w:sz w:val="22"/>
          <w:szCs w:val="24"/>
        </w:rPr>
        <w:t xml:space="preserve">Nr 2 </w:t>
      </w:r>
      <w:r w:rsidR="002203FA" w:rsidRPr="00EE2482">
        <w:rPr>
          <w:sz w:val="22"/>
          <w:szCs w:val="24"/>
        </w:rPr>
        <w:t>Wykaz godzin i odpłatności za świadczone usługi</w:t>
      </w:r>
      <w:r w:rsidR="002203FA" w:rsidRPr="00EE2482">
        <w:rPr>
          <w:color w:val="FF0000"/>
          <w:sz w:val="22"/>
          <w:szCs w:val="24"/>
        </w:rPr>
        <w:t xml:space="preserve"> </w:t>
      </w:r>
    </w:p>
    <w:p w:rsidR="00496F6C" w:rsidRDefault="003162FE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  <w:r w:rsidRPr="001208B4">
        <w:rPr>
          <w:szCs w:val="24"/>
        </w:rPr>
        <w:tab/>
      </w:r>
    </w:p>
    <w:p w:rsidR="00496F6C" w:rsidRDefault="00496F6C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496F6C" w:rsidRDefault="00496F6C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30336A" w:rsidRDefault="0030336A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30336A" w:rsidRDefault="0030336A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30336A" w:rsidRDefault="0030336A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30336A" w:rsidRDefault="0030336A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30336A" w:rsidRDefault="0030336A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30336A" w:rsidRDefault="0030336A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30336A" w:rsidRDefault="0030336A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DB58E9" w:rsidRDefault="00DB58E9" w:rsidP="00496F6C">
      <w:pPr>
        <w:tabs>
          <w:tab w:val="left" w:pos="6379"/>
          <w:tab w:val="left" w:pos="10915"/>
          <w:tab w:val="left" w:pos="11482"/>
        </w:tabs>
        <w:ind w:right="-235"/>
        <w:rPr>
          <w:szCs w:val="24"/>
        </w:rPr>
      </w:pPr>
    </w:p>
    <w:p w:rsidR="003162FE" w:rsidRPr="001208B4" w:rsidRDefault="00496F6C" w:rsidP="00496F6C">
      <w:pPr>
        <w:tabs>
          <w:tab w:val="left" w:pos="6379"/>
          <w:tab w:val="left" w:pos="10915"/>
          <w:tab w:val="left" w:pos="11482"/>
        </w:tabs>
        <w:ind w:right="-235"/>
        <w:rPr>
          <w:szCs w:val="24"/>
        </w:rPr>
      </w:pPr>
      <w:r>
        <w:rPr>
          <w:szCs w:val="24"/>
        </w:rPr>
        <w:lastRenderedPageBreak/>
        <w:tab/>
      </w:r>
      <w:r w:rsidR="00DB58E9">
        <w:rPr>
          <w:szCs w:val="24"/>
        </w:rPr>
        <w:t xml:space="preserve">     </w:t>
      </w:r>
      <w:r w:rsidR="003162FE" w:rsidRPr="001208B4">
        <w:rPr>
          <w:szCs w:val="24"/>
        </w:rPr>
        <w:t xml:space="preserve">Załącznik  nr 1 do umowy </w:t>
      </w:r>
      <w:r w:rsidR="003162FE" w:rsidRPr="001208B4">
        <w:rPr>
          <w:szCs w:val="24"/>
        </w:rPr>
        <w:tab/>
      </w:r>
      <w:r w:rsidR="003162FE" w:rsidRPr="001208B4">
        <w:rPr>
          <w:szCs w:val="24"/>
        </w:rPr>
        <w:tab/>
      </w:r>
    </w:p>
    <w:p w:rsidR="003162FE" w:rsidRPr="002203FA" w:rsidRDefault="003162FE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  <w:u w:val="single"/>
        </w:rPr>
      </w:pPr>
      <w:r w:rsidRPr="002203FA">
        <w:rPr>
          <w:szCs w:val="24"/>
          <w:u w:val="single"/>
        </w:rPr>
        <w:t xml:space="preserve">pieczęć wykonawcy </w:t>
      </w:r>
    </w:p>
    <w:p w:rsidR="002203FA" w:rsidRDefault="002203FA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2203FA" w:rsidRDefault="002203FA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2203FA" w:rsidRPr="00450732" w:rsidRDefault="002203FA" w:rsidP="002203FA">
      <w:pPr>
        <w:rPr>
          <w:bCs/>
          <w:sz w:val="26"/>
          <w:szCs w:val="26"/>
        </w:rPr>
      </w:pPr>
      <w:r w:rsidRPr="00450732">
        <w:rPr>
          <w:bCs/>
          <w:sz w:val="26"/>
          <w:szCs w:val="26"/>
        </w:rPr>
        <w:t>..........................................................</w:t>
      </w:r>
    </w:p>
    <w:p w:rsidR="002203FA" w:rsidRPr="00C50E75" w:rsidRDefault="002203FA" w:rsidP="002203FA">
      <w:pPr>
        <w:rPr>
          <w:bCs/>
        </w:rPr>
      </w:pPr>
      <w:r w:rsidRPr="00C50E75">
        <w:rPr>
          <w:bCs/>
        </w:rPr>
        <w:t xml:space="preserve">   Imię Nazwisko podopiecznego</w:t>
      </w:r>
    </w:p>
    <w:p w:rsidR="002203FA" w:rsidRPr="00C50E75" w:rsidRDefault="002203FA" w:rsidP="002203FA">
      <w:pPr>
        <w:pStyle w:val="Nagwek2"/>
      </w:pPr>
      <w:r w:rsidRPr="00C50E75">
        <w:rPr>
          <w:b w:val="0"/>
        </w:rPr>
        <w:t xml:space="preserve">                                                                           </w:t>
      </w:r>
    </w:p>
    <w:p w:rsidR="002203FA" w:rsidRPr="00C50E75" w:rsidRDefault="002203FA" w:rsidP="002203FA">
      <w:pPr>
        <w:rPr>
          <w:bCs/>
        </w:rPr>
      </w:pPr>
      <w:r w:rsidRPr="00C50E75">
        <w:rPr>
          <w:bCs/>
        </w:rPr>
        <w:t>..........................................................</w:t>
      </w:r>
    </w:p>
    <w:p w:rsidR="002203FA" w:rsidRPr="00C50E75" w:rsidRDefault="002203FA" w:rsidP="002203FA">
      <w:pPr>
        <w:ind w:left="708"/>
        <w:rPr>
          <w:bCs/>
        </w:rPr>
      </w:pPr>
      <w:r w:rsidRPr="00C50E75">
        <w:rPr>
          <w:bCs/>
        </w:rPr>
        <w:t xml:space="preserve">       Adres</w:t>
      </w:r>
    </w:p>
    <w:p w:rsidR="002203FA" w:rsidRPr="00C50E75" w:rsidRDefault="002203FA" w:rsidP="002203FA"/>
    <w:p w:rsidR="002203FA" w:rsidRDefault="002203FA" w:rsidP="002203FA">
      <w:pPr>
        <w:jc w:val="both"/>
        <w:rPr>
          <w:b/>
        </w:rPr>
      </w:pPr>
      <w:r w:rsidRPr="00C50E75">
        <w:rPr>
          <w:b/>
        </w:rPr>
        <w:t xml:space="preserve">                                               ODPŁATNOŚĆ ZA ŚWIADCZONE USŁUGI</w:t>
      </w:r>
      <w:r>
        <w:rPr>
          <w:b/>
        </w:rPr>
        <w:t xml:space="preserve"> </w:t>
      </w:r>
    </w:p>
    <w:p w:rsidR="002203FA" w:rsidRDefault="002203FA" w:rsidP="002203FA">
      <w:pPr>
        <w:jc w:val="both"/>
        <w:rPr>
          <w:b/>
        </w:rPr>
      </w:pPr>
    </w:p>
    <w:p w:rsidR="002203FA" w:rsidRPr="00C50E75" w:rsidRDefault="002203FA" w:rsidP="002203FA">
      <w:pPr>
        <w:pStyle w:val="Tekstpodstawowy"/>
        <w:ind w:firstLine="708"/>
        <w:rPr>
          <w:szCs w:val="24"/>
        </w:rPr>
      </w:pPr>
      <w:r>
        <w:t>N</w:t>
      </w:r>
      <w:r w:rsidRPr="00FC2C68">
        <w:t>a podstawie ewidencji czasu pracy osoby świadczącej usługi wyliczono odpłatność</w:t>
      </w:r>
      <w:r w:rsidRPr="00FC2C68">
        <w:rPr>
          <w:szCs w:val="24"/>
        </w:rPr>
        <w:t xml:space="preserve"> </w:t>
      </w:r>
      <w:r w:rsidRPr="00C50E75">
        <w:rPr>
          <w:szCs w:val="24"/>
        </w:rPr>
        <w:t xml:space="preserve">za świadczone </w:t>
      </w:r>
      <w:r>
        <w:rPr>
          <w:szCs w:val="24"/>
        </w:rPr>
        <w:t xml:space="preserve">specjalistyczne </w:t>
      </w:r>
      <w:r w:rsidRPr="00C50E75">
        <w:rPr>
          <w:szCs w:val="24"/>
        </w:rPr>
        <w:t>usłu</w:t>
      </w:r>
      <w:r>
        <w:rPr>
          <w:szCs w:val="24"/>
        </w:rPr>
        <w:t>gi opiekuńcze w miesiącu ……… 202</w:t>
      </w:r>
      <w:r w:rsidR="003E4AA8">
        <w:rPr>
          <w:szCs w:val="24"/>
        </w:rPr>
        <w:t>2</w:t>
      </w:r>
      <w:r w:rsidRPr="00C50E75">
        <w:rPr>
          <w:szCs w:val="24"/>
        </w:rPr>
        <w:t xml:space="preserve"> roku.</w:t>
      </w:r>
    </w:p>
    <w:p w:rsidR="002203FA" w:rsidRPr="00C50E75" w:rsidRDefault="002203FA" w:rsidP="002203FA">
      <w:pPr>
        <w:pStyle w:val="Tekstpodstawowy"/>
        <w:ind w:firstLine="708"/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9"/>
        <w:gridCol w:w="3140"/>
        <w:gridCol w:w="1388"/>
        <w:gridCol w:w="2384"/>
        <w:gridCol w:w="1860"/>
      </w:tblGrid>
      <w:tr w:rsidR="002203FA" w:rsidTr="006E6478">
        <w:tc>
          <w:tcPr>
            <w:tcW w:w="675" w:type="dxa"/>
          </w:tcPr>
          <w:p w:rsidR="002203FA" w:rsidRPr="00BE34DB" w:rsidRDefault="002203FA" w:rsidP="006E6478">
            <w:pPr>
              <w:pStyle w:val="Tekstpodstawowy"/>
              <w:jc w:val="center"/>
              <w:rPr>
                <w:b/>
                <w:szCs w:val="24"/>
              </w:rPr>
            </w:pPr>
            <w:r w:rsidRPr="00BE34DB">
              <w:rPr>
                <w:b/>
                <w:szCs w:val="24"/>
              </w:rPr>
              <w:t>Lp.</w:t>
            </w:r>
          </w:p>
        </w:tc>
        <w:tc>
          <w:tcPr>
            <w:tcW w:w="3349" w:type="dxa"/>
          </w:tcPr>
          <w:p w:rsidR="002203FA" w:rsidRPr="00BE34DB" w:rsidRDefault="002203FA" w:rsidP="006E6478">
            <w:pPr>
              <w:pStyle w:val="Tekstpodstawowy"/>
              <w:jc w:val="center"/>
              <w:rPr>
                <w:b/>
                <w:szCs w:val="24"/>
              </w:rPr>
            </w:pPr>
            <w:r w:rsidRPr="00BE34DB">
              <w:rPr>
                <w:b/>
                <w:szCs w:val="24"/>
              </w:rPr>
              <w:t>Rodzaj zajęć terapeutycznych</w:t>
            </w:r>
          </w:p>
        </w:tc>
        <w:tc>
          <w:tcPr>
            <w:tcW w:w="1471" w:type="dxa"/>
          </w:tcPr>
          <w:p w:rsidR="002203FA" w:rsidRPr="00BE34DB" w:rsidRDefault="002203FA" w:rsidP="006E6478">
            <w:pPr>
              <w:pStyle w:val="Tekstpodstawowy"/>
              <w:jc w:val="center"/>
              <w:rPr>
                <w:b/>
                <w:szCs w:val="24"/>
              </w:rPr>
            </w:pPr>
            <w:r w:rsidRPr="00BE34DB">
              <w:rPr>
                <w:b/>
                <w:szCs w:val="24"/>
              </w:rPr>
              <w:t>Ilość godzin</w:t>
            </w:r>
          </w:p>
        </w:tc>
        <w:tc>
          <w:tcPr>
            <w:tcW w:w="2553" w:type="dxa"/>
          </w:tcPr>
          <w:p w:rsidR="002203FA" w:rsidRPr="00BE34DB" w:rsidRDefault="002203FA" w:rsidP="006E6478">
            <w:pPr>
              <w:pStyle w:val="Tekstpodstawowy"/>
              <w:jc w:val="center"/>
              <w:rPr>
                <w:b/>
                <w:szCs w:val="24"/>
              </w:rPr>
            </w:pPr>
            <w:r w:rsidRPr="00BE34DB">
              <w:rPr>
                <w:b/>
                <w:szCs w:val="24"/>
              </w:rPr>
              <w:t>Odpłatność za 1 godzinę</w:t>
            </w:r>
          </w:p>
        </w:tc>
        <w:tc>
          <w:tcPr>
            <w:tcW w:w="2013" w:type="dxa"/>
          </w:tcPr>
          <w:p w:rsidR="002203FA" w:rsidRPr="00BE34DB" w:rsidRDefault="002203FA" w:rsidP="006E6478">
            <w:pPr>
              <w:pStyle w:val="Tekstpodstawowy"/>
              <w:jc w:val="center"/>
              <w:rPr>
                <w:b/>
                <w:szCs w:val="24"/>
              </w:rPr>
            </w:pPr>
            <w:r w:rsidRPr="00BE34DB">
              <w:rPr>
                <w:b/>
                <w:szCs w:val="24"/>
              </w:rPr>
              <w:t>Łączna kwota do zapłaty</w:t>
            </w:r>
          </w:p>
        </w:tc>
      </w:tr>
      <w:tr w:rsidR="002203FA" w:rsidTr="006E6478">
        <w:tc>
          <w:tcPr>
            <w:tcW w:w="675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3349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1471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2553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2013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</w:tr>
      <w:tr w:rsidR="002203FA" w:rsidTr="006E6478">
        <w:tc>
          <w:tcPr>
            <w:tcW w:w="675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3349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1471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2553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2013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</w:tr>
    </w:tbl>
    <w:p w:rsidR="002203FA" w:rsidRPr="00C50E75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  <w:r w:rsidRPr="00C50E75">
        <w:rPr>
          <w:szCs w:val="24"/>
        </w:rPr>
        <w:t>Sporządził ………………….</w:t>
      </w:r>
      <w:r w:rsidRPr="00C50E75">
        <w:rPr>
          <w:szCs w:val="24"/>
        </w:rPr>
        <w:tab/>
        <w:t xml:space="preserve">      </w:t>
      </w:r>
      <w:r>
        <w:rPr>
          <w:szCs w:val="24"/>
        </w:rPr>
        <w:t xml:space="preserve">                         Data i potwierdzenie odbioru </w:t>
      </w:r>
      <w:r w:rsidRPr="00C50E75">
        <w:rPr>
          <w:szCs w:val="24"/>
        </w:rPr>
        <w:t>………………….</w:t>
      </w:r>
    </w:p>
    <w:p w:rsidR="002203FA" w:rsidRDefault="002203FA" w:rsidP="002203FA">
      <w:pPr>
        <w:pStyle w:val="Tekstpodstawowy"/>
        <w:rPr>
          <w:szCs w:val="24"/>
        </w:rPr>
      </w:pPr>
    </w:p>
    <w:p w:rsidR="002203FA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  <w:r w:rsidRPr="00C50E75">
        <w:rPr>
          <w:szCs w:val="24"/>
        </w:rPr>
        <w:t>Wykonano w dwóch jednobrzmiących egzemplarzach:</w:t>
      </w:r>
    </w:p>
    <w:p w:rsidR="002203FA" w:rsidRPr="00C50E75" w:rsidRDefault="002203FA" w:rsidP="002203FA">
      <w:pPr>
        <w:pStyle w:val="Tekstpodstawowy"/>
        <w:rPr>
          <w:szCs w:val="24"/>
        </w:rPr>
      </w:pPr>
      <w:r w:rsidRPr="00C50E75">
        <w:rPr>
          <w:szCs w:val="24"/>
        </w:rPr>
        <w:t>1/ Adresat.</w:t>
      </w:r>
    </w:p>
    <w:p w:rsidR="002203FA" w:rsidRPr="00C50E75" w:rsidRDefault="002203FA" w:rsidP="002203FA">
      <w:pPr>
        <w:pStyle w:val="Tekstpodstawowy"/>
        <w:rPr>
          <w:szCs w:val="24"/>
        </w:rPr>
      </w:pPr>
      <w:r w:rsidRPr="00C50E75">
        <w:rPr>
          <w:szCs w:val="24"/>
        </w:rPr>
        <w:t>2/ Wykonawca specjalistycznych usług opiekuńczych.</w:t>
      </w:r>
    </w:p>
    <w:p w:rsidR="007A7020" w:rsidRDefault="007A7020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7A7020" w:rsidRDefault="007A7020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3162FE" w:rsidRPr="001208B4" w:rsidRDefault="003162FE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  <w:t>Załącznik nr 1 do um</w:t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  <w:t xml:space="preserve">Podpis osoby upoważnionej  ze strony Wykonawcy </w:t>
      </w:r>
    </w:p>
    <w:p w:rsidR="003162FE" w:rsidRPr="001208B4" w:rsidRDefault="003162FE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7A7020" w:rsidRDefault="003162FE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  <w:r w:rsidRPr="001208B4">
        <w:rPr>
          <w:szCs w:val="24"/>
        </w:rPr>
        <w:tab/>
      </w:r>
    </w:p>
    <w:p w:rsidR="007A7020" w:rsidRDefault="007A7020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7A7020" w:rsidRDefault="007A7020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4416AE" w:rsidRDefault="004416AE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4416AE" w:rsidRDefault="004416AE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3162FE" w:rsidRPr="001208B4" w:rsidRDefault="007A7020" w:rsidP="007A7020">
      <w:pPr>
        <w:tabs>
          <w:tab w:val="left" w:pos="6096"/>
          <w:tab w:val="left" w:pos="10915"/>
          <w:tab w:val="left" w:pos="11482"/>
        </w:tabs>
        <w:ind w:right="-235"/>
        <w:jc w:val="right"/>
        <w:rPr>
          <w:szCs w:val="24"/>
        </w:rPr>
      </w:pPr>
      <w:r>
        <w:rPr>
          <w:szCs w:val="24"/>
        </w:rPr>
        <w:lastRenderedPageBreak/>
        <w:t xml:space="preserve">      </w:t>
      </w:r>
      <w:r w:rsidR="002203FA">
        <w:rPr>
          <w:szCs w:val="24"/>
        </w:rPr>
        <w:t xml:space="preserve"> </w:t>
      </w:r>
      <w:r w:rsidR="003162FE" w:rsidRPr="001208B4">
        <w:rPr>
          <w:szCs w:val="24"/>
        </w:rPr>
        <w:t>Załącznik nr 2 do umowy</w:t>
      </w:r>
    </w:p>
    <w:p w:rsidR="003162FE" w:rsidRPr="001208B4" w:rsidRDefault="003162FE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3162FE" w:rsidRPr="001208B4" w:rsidRDefault="003162FE" w:rsidP="003162FE">
      <w:pPr>
        <w:tabs>
          <w:tab w:val="left" w:pos="9639"/>
          <w:tab w:val="left" w:pos="10915"/>
          <w:tab w:val="left" w:pos="11482"/>
        </w:tabs>
        <w:ind w:right="-235"/>
        <w:rPr>
          <w:szCs w:val="24"/>
        </w:rPr>
      </w:pPr>
    </w:p>
    <w:p w:rsidR="003162FE" w:rsidRPr="001208B4" w:rsidRDefault="003162FE" w:rsidP="003162FE">
      <w:pPr>
        <w:tabs>
          <w:tab w:val="left" w:pos="9639"/>
          <w:tab w:val="left" w:pos="10915"/>
          <w:tab w:val="left" w:pos="11482"/>
        </w:tabs>
        <w:ind w:right="-235"/>
        <w:rPr>
          <w:szCs w:val="24"/>
        </w:rPr>
      </w:pPr>
    </w:p>
    <w:p w:rsidR="002203FA" w:rsidRDefault="002203FA" w:rsidP="002203FA">
      <w:r>
        <w:t>..........................................................</w:t>
      </w:r>
    </w:p>
    <w:p w:rsidR="002203FA" w:rsidRDefault="002203FA" w:rsidP="002203FA">
      <w:pPr>
        <w:pStyle w:val="Tekstpodstawowy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 xml:space="preserve">              (pieczęć adresowa Wykonawcy) </w:t>
      </w:r>
    </w:p>
    <w:p w:rsidR="002203FA" w:rsidRDefault="002203FA" w:rsidP="002203FA"/>
    <w:p w:rsidR="002203FA" w:rsidRDefault="002203FA" w:rsidP="002203FA"/>
    <w:p w:rsidR="002203FA" w:rsidRPr="002203FA" w:rsidRDefault="002203FA" w:rsidP="002203FA">
      <w:pPr>
        <w:pStyle w:val="Nagwek1"/>
        <w:jc w:val="center"/>
        <w:rPr>
          <w:color w:val="auto"/>
        </w:rPr>
      </w:pPr>
      <w:r w:rsidRPr="002203FA">
        <w:rPr>
          <w:color w:val="auto"/>
        </w:rPr>
        <w:t>Wykaz  godzin i odpłatności za świadczone usługi</w:t>
      </w:r>
    </w:p>
    <w:p w:rsidR="002203FA" w:rsidRDefault="002203FA" w:rsidP="002203FA"/>
    <w:p w:rsidR="002203FA" w:rsidRPr="00427EA1" w:rsidRDefault="002203FA" w:rsidP="002203FA">
      <w:pPr>
        <w:jc w:val="center"/>
        <w:rPr>
          <w:b/>
          <w:sz w:val="28"/>
        </w:rPr>
      </w:pPr>
      <w:r>
        <w:rPr>
          <w:b/>
          <w:sz w:val="28"/>
        </w:rPr>
        <w:t>za m-c  ………… 202</w:t>
      </w:r>
      <w:r w:rsidR="003E4AA8">
        <w:rPr>
          <w:b/>
          <w:sz w:val="28"/>
        </w:rPr>
        <w:t>2</w:t>
      </w:r>
    </w:p>
    <w:p w:rsidR="002203FA" w:rsidRDefault="002203FA" w:rsidP="002203FA"/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239"/>
        <w:gridCol w:w="1316"/>
        <w:gridCol w:w="1316"/>
        <w:gridCol w:w="1316"/>
        <w:gridCol w:w="1316"/>
        <w:gridCol w:w="1711"/>
      </w:tblGrid>
      <w:tr w:rsidR="002203FA" w:rsidTr="006E6478">
        <w:tc>
          <w:tcPr>
            <w:tcW w:w="568" w:type="dxa"/>
          </w:tcPr>
          <w:p w:rsidR="002203FA" w:rsidRPr="00427EA1" w:rsidRDefault="002203FA" w:rsidP="006E6478">
            <w:r w:rsidRPr="00427EA1">
              <w:rPr>
                <w:sz w:val="22"/>
              </w:rPr>
              <w:t>Lp.</w:t>
            </w:r>
          </w:p>
        </w:tc>
        <w:tc>
          <w:tcPr>
            <w:tcW w:w="2239" w:type="dxa"/>
          </w:tcPr>
          <w:p w:rsidR="002203FA" w:rsidRPr="00427EA1" w:rsidRDefault="002203FA" w:rsidP="006E6478">
            <w:r w:rsidRPr="00427EA1">
              <w:rPr>
                <w:sz w:val="22"/>
              </w:rPr>
              <w:t>Nazwisko i imię</w:t>
            </w:r>
          </w:p>
          <w:p w:rsidR="002203FA" w:rsidRPr="00427EA1" w:rsidRDefault="002203FA" w:rsidP="006E6478"/>
        </w:tc>
        <w:tc>
          <w:tcPr>
            <w:tcW w:w="1316" w:type="dxa"/>
          </w:tcPr>
          <w:p w:rsidR="002203FA" w:rsidRPr="00427EA1" w:rsidRDefault="002203FA" w:rsidP="006E6478">
            <w:r w:rsidRPr="00427EA1">
              <w:rPr>
                <w:sz w:val="22"/>
              </w:rPr>
              <w:t>Adres</w:t>
            </w:r>
          </w:p>
        </w:tc>
        <w:tc>
          <w:tcPr>
            <w:tcW w:w="1316" w:type="dxa"/>
          </w:tcPr>
          <w:p w:rsidR="002203FA" w:rsidRPr="00427EA1" w:rsidRDefault="002203FA" w:rsidP="006E6478">
            <w:r w:rsidRPr="00427EA1">
              <w:rPr>
                <w:sz w:val="22"/>
              </w:rPr>
              <w:t>Stawka</w:t>
            </w:r>
          </w:p>
        </w:tc>
        <w:tc>
          <w:tcPr>
            <w:tcW w:w="1316" w:type="dxa"/>
          </w:tcPr>
          <w:p w:rsidR="002203FA" w:rsidRPr="00427EA1" w:rsidRDefault="002203FA" w:rsidP="006E6478">
            <w:r w:rsidRPr="00427EA1">
              <w:rPr>
                <w:sz w:val="22"/>
              </w:rPr>
              <w:t>Ilość godzin</w:t>
            </w:r>
          </w:p>
        </w:tc>
        <w:tc>
          <w:tcPr>
            <w:tcW w:w="1316" w:type="dxa"/>
          </w:tcPr>
          <w:p w:rsidR="002203FA" w:rsidRPr="00427EA1" w:rsidRDefault="002203FA" w:rsidP="006E6478">
            <w:r w:rsidRPr="00427EA1">
              <w:rPr>
                <w:sz w:val="22"/>
              </w:rPr>
              <w:t>Razem godziny</w:t>
            </w:r>
          </w:p>
        </w:tc>
        <w:tc>
          <w:tcPr>
            <w:tcW w:w="1711" w:type="dxa"/>
          </w:tcPr>
          <w:p w:rsidR="002203FA" w:rsidRPr="00427EA1" w:rsidRDefault="002203FA" w:rsidP="006E6478">
            <w:r w:rsidRPr="00427EA1">
              <w:rPr>
                <w:sz w:val="22"/>
              </w:rPr>
              <w:t>Odpłatność</w:t>
            </w: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Cs w:val="28"/>
              </w:rPr>
            </w:pPr>
            <w:r w:rsidRPr="00427EA1">
              <w:rPr>
                <w:szCs w:val="28"/>
              </w:rPr>
              <w:t>1.</w:t>
            </w:r>
          </w:p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Cs w:val="28"/>
              </w:rPr>
            </w:pPr>
            <w:r w:rsidRPr="00427EA1">
              <w:rPr>
                <w:szCs w:val="28"/>
              </w:rPr>
              <w:t>2.</w:t>
            </w:r>
          </w:p>
          <w:p w:rsidR="002203FA" w:rsidRPr="00427EA1" w:rsidRDefault="002203FA" w:rsidP="006E6478">
            <w:pPr>
              <w:rPr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Cs w:val="28"/>
              </w:rPr>
            </w:pPr>
            <w:r w:rsidRPr="00427EA1">
              <w:rPr>
                <w:szCs w:val="28"/>
              </w:rPr>
              <w:t>3.</w:t>
            </w:r>
          </w:p>
          <w:p w:rsidR="002203FA" w:rsidRPr="00427EA1" w:rsidRDefault="002203FA" w:rsidP="006E6478">
            <w:pPr>
              <w:rPr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 w:val="28"/>
                <w:szCs w:val="28"/>
              </w:rPr>
            </w:pPr>
          </w:p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 w:val="28"/>
                <w:szCs w:val="28"/>
              </w:rPr>
            </w:pPr>
          </w:p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 w:val="28"/>
                <w:szCs w:val="28"/>
              </w:rPr>
            </w:pPr>
          </w:p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 w:val="28"/>
                <w:szCs w:val="28"/>
              </w:rPr>
            </w:pPr>
          </w:p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</w:tbl>
    <w:p w:rsidR="002203FA" w:rsidRPr="00427EA1" w:rsidRDefault="002203FA" w:rsidP="002203FA">
      <w:pPr>
        <w:rPr>
          <w:sz w:val="28"/>
          <w:szCs w:val="28"/>
        </w:rPr>
      </w:pPr>
    </w:p>
    <w:p w:rsidR="002203FA" w:rsidRDefault="002203FA" w:rsidP="002203FA"/>
    <w:p w:rsidR="002203FA" w:rsidRDefault="002203FA" w:rsidP="002203FA"/>
    <w:p w:rsidR="002203FA" w:rsidRDefault="002203FA" w:rsidP="002203FA">
      <w:r>
        <w:t>Dnia .........................</w:t>
      </w:r>
    </w:p>
    <w:p w:rsidR="002203FA" w:rsidRDefault="002203FA" w:rsidP="002203FA"/>
    <w:p w:rsidR="002203FA" w:rsidRDefault="002203FA" w:rsidP="002203FA">
      <w:pPr>
        <w:jc w:val="right"/>
      </w:pPr>
      <w:r>
        <w:tab/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..................................................................................</w:t>
      </w:r>
    </w:p>
    <w:p w:rsidR="002203FA" w:rsidRDefault="007A7020" w:rsidP="002203FA">
      <w:pPr>
        <w:spacing w:line="360" w:lineRule="auto"/>
      </w:pPr>
      <w:r>
        <w:tab/>
      </w:r>
      <w:r>
        <w:tab/>
      </w:r>
      <w:r>
        <w:tab/>
      </w:r>
      <w:r>
        <w:tab/>
        <w:t xml:space="preserve">               </w:t>
      </w:r>
      <w:r w:rsidR="00833EC2">
        <w:t xml:space="preserve">         </w:t>
      </w:r>
      <w:r>
        <w:t xml:space="preserve">   </w:t>
      </w:r>
      <w:r w:rsidR="002203FA">
        <w:t>/podpis/y, pieczątki osoby/osób upoważnionych/</w:t>
      </w:r>
    </w:p>
    <w:p w:rsidR="003162FE" w:rsidRPr="007A7020" w:rsidRDefault="002203FA" w:rsidP="007A7020">
      <w:r>
        <w:tab/>
      </w:r>
    </w:p>
    <w:p w:rsidR="003162FE" w:rsidRPr="001208B4" w:rsidRDefault="003162FE" w:rsidP="00E420C4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 w:hanging="426"/>
        <w:rPr>
          <w:szCs w:val="24"/>
        </w:rPr>
      </w:pPr>
    </w:p>
    <w:sectPr w:rsidR="003162FE" w:rsidRPr="001208B4" w:rsidSect="00D824AE">
      <w:footerReference w:type="default" r:id="rId8"/>
      <w:pgSz w:w="11906" w:h="16838"/>
      <w:pgMar w:top="1417" w:right="1274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8B0" w:rsidRDefault="004A58B0" w:rsidP="00B96521">
      <w:r>
        <w:separator/>
      </w:r>
    </w:p>
  </w:endnote>
  <w:endnote w:type="continuationSeparator" w:id="1">
    <w:p w:rsidR="004A58B0" w:rsidRDefault="004A58B0" w:rsidP="00B965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521" w:rsidRPr="00390E89" w:rsidRDefault="000B0D01">
    <w:pPr>
      <w:pStyle w:val="Stopka"/>
      <w:jc w:val="right"/>
      <w:rPr>
        <w:sz w:val="18"/>
      </w:rPr>
    </w:pPr>
    <w:r w:rsidRPr="00390E89">
      <w:rPr>
        <w:sz w:val="18"/>
      </w:rPr>
      <w:fldChar w:fldCharType="begin"/>
    </w:r>
    <w:r w:rsidR="00B96521" w:rsidRPr="00390E89">
      <w:rPr>
        <w:sz w:val="18"/>
      </w:rPr>
      <w:instrText>PAGE   \* MERGEFORMAT</w:instrText>
    </w:r>
    <w:r w:rsidRPr="00390E89">
      <w:rPr>
        <w:sz w:val="18"/>
      </w:rPr>
      <w:fldChar w:fldCharType="separate"/>
    </w:r>
    <w:r w:rsidR="00933132">
      <w:rPr>
        <w:noProof/>
        <w:sz w:val="18"/>
      </w:rPr>
      <w:t>3</w:t>
    </w:r>
    <w:r w:rsidRPr="00390E89">
      <w:rPr>
        <w:sz w:val="18"/>
      </w:rPr>
      <w:fldChar w:fldCharType="end"/>
    </w:r>
  </w:p>
  <w:p w:rsidR="00B96521" w:rsidRDefault="00B9652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8B0" w:rsidRDefault="004A58B0" w:rsidP="00B96521">
      <w:r>
        <w:separator/>
      </w:r>
    </w:p>
  </w:footnote>
  <w:footnote w:type="continuationSeparator" w:id="1">
    <w:p w:rsidR="004A58B0" w:rsidRDefault="004A58B0" w:rsidP="00B965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F"/>
    <w:multiLevelType w:val="multilevel"/>
    <w:tmpl w:val="0000000F"/>
    <w:name w:val="WW8Num17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sz w:val="22"/>
        <w:szCs w:val="22"/>
      </w:rPr>
    </w:lvl>
    <w:lvl w:ilvl="1">
      <w:start w:val="3"/>
      <w:numFmt w:val="decimal"/>
      <w:lvlText w:val="%2)"/>
      <w:lvlJc w:val="left"/>
      <w:pPr>
        <w:tabs>
          <w:tab w:val="num" w:pos="652"/>
        </w:tabs>
        <w:ind w:left="652" w:hanging="51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00000013"/>
    <w:multiLevelType w:val="singleLevel"/>
    <w:tmpl w:val="00000013"/>
    <w:name w:val="WW8Num27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sz w:val="22"/>
        <w:szCs w:val="22"/>
      </w:rPr>
    </w:lvl>
  </w:abstractNum>
  <w:abstractNum w:abstractNumId="3">
    <w:nsid w:val="00000014"/>
    <w:multiLevelType w:val="multi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16"/>
    <w:multiLevelType w:val="singleLevel"/>
    <w:tmpl w:val="00000016"/>
    <w:name w:val="WW8Num34"/>
    <w:lvl w:ilvl="0">
      <w:start w:val="1"/>
      <w:numFmt w:val="lowerLetter"/>
      <w:lvlText w:val="%1)"/>
      <w:lvlJc w:val="left"/>
      <w:pPr>
        <w:tabs>
          <w:tab w:val="num" w:pos="877"/>
        </w:tabs>
        <w:ind w:left="877" w:hanging="397"/>
      </w:pPr>
      <w:rPr>
        <w:rFonts w:ascii="Times New Roman" w:eastAsia="Times New Roman" w:hAnsi="Times New Roman" w:cs="Times New Roman"/>
      </w:rPr>
    </w:lvl>
  </w:abstractNum>
  <w:abstractNum w:abstractNumId="5">
    <w:nsid w:val="00000019"/>
    <w:multiLevelType w:val="multilevel"/>
    <w:tmpl w:val="00000019"/>
    <w:name w:val="WW8Num38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1C"/>
    <w:multiLevelType w:val="multilevel"/>
    <w:tmpl w:val="C24213FE"/>
    <w:name w:val="WW8Num41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4A60E1C"/>
    <w:multiLevelType w:val="hybridMultilevel"/>
    <w:tmpl w:val="B82AC6D8"/>
    <w:lvl w:ilvl="0" w:tplc="C486F43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81B2ED6"/>
    <w:multiLevelType w:val="hybridMultilevel"/>
    <w:tmpl w:val="E87462EC"/>
    <w:lvl w:ilvl="0" w:tplc="672EAA30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color w:val="auto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1C5A70"/>
    <w:multiLevelType w:val="multilevel"/>
    <w:tmpl w:val="16DC55FC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C750E88"/>
    <w:multiLevelType w:val="multilevel"/>
    <w:tmpl w:val="8908684C"/>
    <w:lvl w:ilvl="0">
      <w:start w:val="1"/>
      <w:numFmt w:val="decimal"/>
      <w:lvlText w:val="%1)"/>
      <w:lvlJc w:val="left"/>
      <w:pPr>
        <w:tabs>
          <w:tab w:val="num" w:pos="708"/>
        </w:tabs>
        <w:ind w:left="1032" w:hanging="51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220"/>
        </w:tabs>
        <w:ind w:left="1220" w:hanging="227"/>
      </w:pPr>
      <w:rPr>
        <w:rFonts w:hint="default"/>
        <w:b w:val="0"/>
        <w:i w:val="0"/>
        <w:iCs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11">
    <w:nsid w:val="0F492231"/>
    <w:multiLevelType w:val="hybridMultilevel"/>
    <w:tmpl w:val="5B3A5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4D3B29"/>
    <w:multiLevelType w:val="hybridMultilevel"/>
    <w:tmpl w:val="5F329A0A"/>
    <w:lvl w:ilvl="0" w:tplc="7E8A12FA">
      <w:start w:val="8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>
    <w:nsid w:val="0F9D3BBE"/>
    <w:multiLevelType w:val="hybridMultilevel"/>
    <w:tmpl w:val="D952D60A"/>
    <w:lvl w:ilvl="0" w:tplc="B5C82EFA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760886"/>
    <w:multiLevelType w:val="hybridMultilevel"/>
    <w:tmpl w:val="98184146"/>
    <w:lvl w:ilvl="0" w:tplc="04150011">
      <w:start w:val="1"/>
      <w:numFmt w:val="decimal"/>
      <w:lvlText w:val="%1)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A888D7FC">
      <w:start w:val="1"/>
      <w:numFmt w:val="decimal"/>
      <w:lvlText w:val="%5)"/>
      <w:lvlJc w:val="left"/>
      <w:pPr>
        <w:ind w:left="3174" w:hanging="360"/>
      </w:pPr>
      <w:rPr>
        <w:rFonts w:ascii="Times New Roman" w:eastAsia="Times New Roman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>
    <w:nsid w:val="15FC24CC"/>
    <w:multiLevelType w:val="hybridMultilevel"/>
    <w:tmpl w:val="19B6A97C"/>
    <w:lvl w:ilvl="0" w:tplc="457AD2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7210DD"/>
    <w:multiLevelType w:val="hybridMultilevel"/>
    <w:tmpl w:val="31B209A0"/>
    <w:lvl w:ilvl="0" w:tplc="4114FEEC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141B0F"/>
    <w:multiLevelType w:val="hybridMultilevel"/>
    <w:tmpl w:val="99F4BA82"/>
    <w:lvl w:ilvl="0" w:tplc="02E4469E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1EF42B3C"/>
    <w:multiLevelType w:val="hybridMultilevel"/>
    <w:tmpl w:val="AF144738"/>
    <w:lvl w:ilvl="0" w:tplc="02E4469E">
      <w:start w:val="1"/>
      <w:numFmt w:val="lowerLetter"/>
      <w:lvlText w:val="%1)"/>
      <w:lvlJc w:val="left"/>
      <w:pPr>
        <w:ind w:left="1854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>
    <w:nsid w:val="23007F10"/>
    <w:multiLevelType w:val="hybridMultilevel"/>
    <w:tmpl w:val="B1BE77A8"/>
    <w:lvl w:ilvl="0" w:tplc="EEF82B14">
      <w:start w:val="1"/>
      <w:numFmt w:val="decimal"/>
      <w:lvlText w:val="%1)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826564"/>
    <w:multiLevelType w:val="hybridMultilevel"/>
    <w:tmpl w:val="00AC2E8A"/>
    <w:lvl w:ilvl="0" w:tplc="04150011">
      <w:start w:val="1"/>
      <w:numFmt w:val="decimal"/>
      <w:lvlText w:val="%1)"/>
      <w:lvlJc w:val="left"/>
      <w:pPr>
        <w:ind w:left="1581" w:hanging="360"/>
      </w:pPr>
    </w:lvl>
    <w:lvl w:ilvl="1" w:tplc="04150019" w:tentative="1">
      <w:start w:val="1"/>
      <w:numFmt w:val="lowerLetter"/>
      <w:lvlText w:val="%2."/>
      <w:lvlJc w:val="left"/>
      <w:pPr>
        <w:ind w:left="2301" w:hanging="360"/>
      </w:pPr>
    </w:lvl>
    <w:lvl w:ilvl="2" w:tplc="0415001B" w:tentative="1">
      <w:start w:val="1"/>
      <w:numFmt w:val="lowerRoman"/>
      <w:lvlText w:val="%3."/>
      <w:lvlJc w:val="right"/>
      <w:pPr>
        <w:ind w:left="3021" w:hanging="180"/>
      </w:pPr>
    </w:lvl>
    <w:lvl w:ilvl="3" w:tplc="0415000F" w:tentative="1">
      <w:start w:val="1"/>
      <w:numFmt w:val="decimal"/>
      <w:lvlText w:val="%4."/>
      <w:lvlJc w:val="left"/>
      <w:pPr>
        <w:ind w:left="3741" w:hanging="360"/>
      </w:pPr>
    </w:lvl>
    <w:lvl w:ilvl="4" w:tplc="04150019" w:tentative="1">
      <w:start w:val="1"/>
      <w:numFmt w:val="lowerLetter"/>
      <w:lvlText w:val="%5."/>
      <w:lvlJc w:val="left"/>
      <w:pPr>
        <w:ind w:left="4461" w:hanging="360"/>
      </w:pPr>
    </w:lvl>
    <w:lvl w:ilvl="5" w:tplc="0415001B" w:tentative="1">
      <w:start w:val="1"/>
      <w:numFmt w:val="lowerRoman"/>
      <w:lvlText w:val="%6."/>
      <w:lvlJc w:val="right"/>
      <w:pPr>
        <w:ind w:left="5181" w:hanging="180"/>
      </w:pPr>
    </w:lvl>
    <w:lvl w:ilvl="6" w:tplc="0415000F" w:tentative="1">
      <w:start w:val="1"/>
      <w:numFmt w:val="decimal"/>
      <w:lvlText w:val="%7."/>
      <w:lvlJc w:val="left"/>
      <w:pPr>
        <w:ind w:left="5901" w:hanging="360"/>
      </w:pPr>
    </w:lvl>
    <w:lvl w:ilvl="7" w:tplc="04150019" w:tentative="1">
      <w:start w:val="1"/>
      <w:numFmt w:val="lowerLetter"/>
      <w:lvlText w:val="%8."/>
      <w:lvlJc w:val="left"/>
      <w:pPr>
        <w:ind w:left="6621" w:hanging="360"/>
      </w:pPr>
    </w:lvl>
    <w:lvl w:ilvl="8" w:tplc="0415001B" w:tentative="1">
      <w:start w:val="1"/>
      <w:numFmt w:val="lowerRoman"/>
      <w:lvlText w:val="%9."/>
      <w:lvlJc w:val="right"/>
      <w:pPr>
        <w:ind w:left="7341" w:hanging="180"/>
      </w:pPr>
    </w:lvl>
  </w:abstractNum>
  <w:abstractNum w:abstractNumId="21">
    <w:nsid w:val="2AB75CAD"/>
    <w:multiLevelType w:val="hybridMultilevel"/>
    <w:tmpl w:val="11E289A4"/>
    <w:lvl w:ilvl="0" w:tplc="D9E82EAA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color w:val="auto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BA5591"/>
    <w:multiLevelType w:val="hybridMultilevel"/>
    <w:tmpl w:val="B70267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C20E26"/>
    <w:multiLevelType w:val="singleLevel"/>
    <w:tmpl w:val="0310D424"/>
    <w:lvl w:ilvl="0">
      <w:start w:val="4"/>
      <w:numFmt w:val="decimal"/>
      <w:lvlText w:val="%1)"/>
      <w:legacy w:legacy="1" w:legacySpace="0" w:legacyIndent="0"/>
      <w:lvlJc w:val="left"/>
      <w:pPr>
        <w:ind w:left="425" w:firstLine="0"/>
      </w:pPr>
    </w:lvl>
  </w:abstractNum>
  <w:abstractNum w:abstractNumId="24">
    <w:nsid w:val="31D57E62"/>
    <w:multiLevelType w:val="hybridMultilevel"/>
    <w:tmpl w:val="70CCE4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9C2C5C"/>
    <w:multiLevelType w:val="hybridMultilevel"/>
    <w:tmpl w:val="15408062"/>
    <w:lvl w:ilvl="0" w:tplc="02E4469E">
      <w:start w:val="1"/>
      <w:numFmt w:val="lowerLetter"/>
      <w:lvlText w:val="%1)"/>
      <w:lvlJc w:val="left"/>
      <w:pPr>
        <w:ind w:left="1155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6">
    <w:nsid w:val="41D55174"/>
    <w:multiLevelType w:val="hybridMultilevel"/>
    <w:tmpl w:val="8EC48802"/>
    <w:lvl w:ilvl="0" w:tplc="49EE7D94">
      <w:start w:val="2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27">
    <w:nsid w:val="4A986CD3"/>
    <w:multiLevelType w:val="multilevel"/>
    <w:tmpl w:val="49B06128"/>
    <w:name w:val="WW8Num8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C7017D8"/>
    <w:multiLevelType w:val="hybridMultilevel"/>
    <w:tmpl w:val="1062D236"/>
    <w:lvl w:ilvl="0" w:tplc="59625B3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CD434F1"/>
    <w:multiLevelType w:val="singleLevel"/>
    <w:tmpl w:val="6466F4C4"/>
    <w:lvl w:ilvl="0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color w:val="auto"/>
        <w:u w:color="FFFFFF" w:themeColor="background1"/>
      </w:rPr>
    </w:lvl>
  </w:abstractNum>
  <w:abstractNum w:abstractNumId="30">
    <w:nsid w:val="4D9C0C00"/>
    <w:multiLevelType w:val="hybridMultilevel"/>
    <w:tmpl w:val="5344E3EC"/>
    <w:lvl w:ilvl="0" w:tplc="FFD63C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47960CF"/>
    <w:multiLevelType w:val="hybridMultilevel"/>
    <w:tmpl w:val="7706B6B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AA24AE"/>
    <w:multiLevelType w:val="hybridMultilevel"/>
    <w:tmpl w:val="A7026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644CB1"/>
    <w:multiLevelType w:val="hybridMultilevel"/>
    <w:tmpl w:val="5120D0FE"/>
    <w:lvl w:ilvl="0" w:tplc="4380E8C6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AAF18AD"/>
    <w:multiLevelType w:val="hybridMultilevel"/>
    <w:tmpl w:val="A58C7ADA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5">
    <w:nsid w:val="6AC965BB"/>
    <w:multiLevelType w:val="hybridMultilevel"/>
    <w:tmpl w:val="2A24285E"/>
    <w:lvl w:ilvl="0" w:tplc="02E4469E">
      <w:start w:val="1"/>
      <w:numFmt w:val="lowerLetter"/>
      <w:lvlText w:val="%1)"/>
      <w:lvlJc w:val="left"/>
      <w:pPr>
        <w:ind w:left="1155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6">
    <w:nsid w:val="71EC2E84"/>
    <w:multiLevelType w:val="hybridMultilevel"/>
    <w:tmpl w:val="36E08880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B30BB4"/>
    <w:multiLevelType w:val="hybridMultilevel"/>
    <w:tmpl w:val="421698A8"/>
    <w:lvl w:ilvl="0" w:tplc="02E4469E">
      <w:start w:val="1"/>
      <w:numFmt w:val="lowerLetter"/>
      <w:lvlText w:val="%1)"/>
      <w:lvlJc w:val="left"/>
      <w:pPr>
        <w:ind w:left="1155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29"/>
  </w:num>
  <w:num w:numId="2">
    <w:abstractNumId w:val="23"/>
    <w:lvlOverride w:ilvl="0">
      <w:startOverride w:val="4"/>
    </w:lvlOverride>
  </w:num>
  <w:num w:numId="3">
    <w:abstractNumId w:val="34"/>
  </w:num>
  <w:num w:numId="4">
    <w:abstractNumId w:val="17"/>
  </w:num>
  <w:num w:numId="5">
    <w:abstractNumId w:val="26"/>
  </w:num>
  <w:num w:numId="6">
    <w:abstractNumId w:val="20"/>
  </w:num>
  <w:num w:numId="7">
    <w:abstractNumId w:val="16"/>
  </w:num>
  <w:num w:numId="8">
    <w:abstractNumId w:val="35"/>
  </w:num>
  <w:num w:numId="9">
    <w:abstractNumId w:val="37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19"/>
  </w:num>
  <w:num w:numId="18">
    <w:abstractNumId w:val="18"/>
  </w:num>
  <w:num w:numId="19">
    <w:abstractNumId w:val="25"/>
  </w:num>
  <w:num w:numId="20">
    <w:abstractNumId w:val="21"/>
  </w:num>
  <w:num w:numId="21">
    <w:abstractNumId w:val="22"/>
  </w:num>
  <w:num w:numId="22">
    <w:abstractNumId w:val="8"/>
  </w:num>
  <w:num w:numId="23">
    <w:abstractNumId w:val="7"/>
  </w:num>
  <w:num w:numId="24">
    <w:abstractNumId w:val="9"/>
  </w:num>
  <w:num w:numId="25">
    <w:abstractNumId w:val="12"/>
  </w:num>
  <w:num w:numId="26">
    <w:abstractNumId w:val="14"/>
  </w:num>
  <w:num w:numId="27">
    <w:abstractNumId w:val="15"/>
  </w:num>
  <w:num w:numId="28">
    <w:abstractNumId w:val="36"/>
  </w:num>
  <w:num w:numId="29">
    <w:abstractNumId w:val="30"/>
  </w:num>
  <w:num w:numId="30">
    <w:abstractNumId w:val="10"/>
  </w:num>
  <w:num w:numId="31">
    <w:abstractNumId w:val="13"/>
  </w:num>
  <w:num w:numId="32">
    <w:abstractNumId w:val="33"/>
  </w:num>
  <w:num w:numId="33">
    <w:abstractNumId w:val="27"/>
  </w:num>
  <w:num w:numId="34">
    <w:abstractNumId w:val="28"/>
  </w:num>
  <w:num w:numId="35">
    <w:abstractNumId w:val="32"/>
  </w:num>
  <w:num w:numId="36">
    <w:abstractNumId w:val="24"/>
  </w:num>
  <w:num w:numId="37">
    <w:abstractNumId w:val="31"/>
  </w:num>
  <w:num w:numId="38">
    <w:abstractNumId w:val="11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/>
  <w:rsids>
    <w:rsidRoot w:val="005739EC"/>
    <w:rsid w:val="00011029"/>
    <w:rsid w:val="00012877"/>
    <w:rsid w:val="00045795"/>
    <w:rsid w:val="00056CB4"/>
    <w:rsid w:val="00063955"/>
    <w:rsid w:val="00073B9C"/>
    <w:rsid w:val="00076A52"/>
    <w:rsid w:val="000B0D01"/>
    <w:rsid w:val="000C51C0"/>
    <w:rsid w:val="000C67DC"/>
    <w:rsid w:val="000C6DE1"/>
    <w:rsid w:val="000D2FEE"/>
    <w:rsid w:val="000D7870"/>
    <w:rsid w:val="000E3BE8"/>
    <w:rsid w:val="00104FA0"/>
    <w:rsid w:val="001146CF"/>
    <w:rsid w:val="001208B4"/>
    <w:rsid w:val="00121F20"/>
    <w:rsid w:val="00137510"/>
    <w:rsid w:val="001A699D"/>
    <w:rsid w:val="001B1E28"/>
    <w:rsid w:val="001C55A0"/>
    <w:rsid w:val="001D42D3"/>
    <w:rsid w:val="0020373A"/>
    <w:rsid w:val="002051DD"/>
    <w:rsid w:val="002203FA"/>
    <w:rsid w:val="00234B80"/>
    <w:rsid w:val="00244046"/>
    <w:rsid w:val="002539B1"/>
    <w:rsid w:val="00254A57"/>
    <w:rsid w:val="00255025"/>
    <w:rsid w:val="00273CB2"/>
    <w:rsid w:val="0027743C"/>
    <w:rsid w:val="002A30F1"/>
    <w:rsid w:val="002D63F1"/>
    <w:rsid w:val="0030336A"/>
    <w:rsid w:val="003162FE"/>
    <w:rsid w:val="00326AD2"/>
    <w:rsid w:val="0037606F"/>
    <w:rsid w:val="00390E89"/>
    <w:rsid w:val="003E4AA8"/>
    <w:rsid w:val="004001A7"/>
    <w:rsid w:val="00404724"/>
    <w:rsid w:val="004416AE"/>
    <w:rsid w:val="00444FE1"/>
    <w:rsid w:val="00496F6C"/>
    <w:rsid w:val="004A58B0"/>
    <w:rsid w:val="004E38C3"/>
    <w:rsid w:val="00513701"/>
    <w:rsid w:val="005364B7"/>
    <w:rsid w:val="005621A9"/>
    <w:rsid w:val="005739EC"/>
    <w:rsid w:val="00583372"/>
    <w:rsid w:val="005B4453"/>
    <w:rsid w:val="005C0295"/>
    <w:rsid w:val="005C4584"/>
    <w:rsid w:val="00651136"/>
    <w:rsid w:val="00673DEC"/>
    <w:rsid w:val="006770F7"/>
    <w:rsid w:val="00685962"/>
    <w:rsid w:val="006A2588"/>
    <w:rsid w:val="006C5247"/>
    <w:rsid w:val="006C5AC0"/>
    <w:rsid w:val="006E66D4"/>
    <w:rsid w:val="007308AD"/>
    <w:rsid w:val="0077672E"/>
    <w:rsid w:val="007A221B"/>
    <w:rsid w:val="007A7020"/>
    <w:rsid w:val="00806396"/>
    <w:rsid w:val="0081174A"/>
    <w:rsid w:val="008117FE"/>
    <w:rsid w:val="00833EC2"/>
    <w:rsid w:val="00850F51"/>
    <w:rsid w:val="00865AE4"/>
    <w:rsid w:val="00882C56"/>
    <w:rsid w:val="008A5D2B"/>
    <w:rsid w:val="008B26D9"/>
    <w:rsid w:val="008D37E9"/>
    <w:rsid w:val="008D7139"/>
    <w:rsid w:val="008F2925"/>
    <w:rsid w:val="00933132"/>
    <w:rsid w:val="009552F4"/>
    <w:rsid w:val="009644EA"/>
    <w:rsid w:val="009678C1"/>
    <w:rsid w:val="00995B2E"/>
    <w:rsid w:val="009A06BF"/>
    <w:rsid w:val="009D5B9E"/>
    <w:rsid w:val="009E5223"/>
    <w:rsid w:val="00A24E01"/>
    <w:rsid w:val="00A2757E"/>
    <w:rsid w:val="00A31036"/>
    <w:rsid w:val="00A32345"/>
    <w:rsid w:val="00A850A6"/>
    <w:rsid w:val="00AA18B6"/>
    <w:rsid w:val="00AE54F5"/>
    <w:rsid w:val="00AF698E"/>
    <w:rsid w:val="00B03FC0"/>
    <w:rsid w:val="00B04264"/>
    <w:rsid w:val="00B11868"/>
    <w:rsid w:val="00B312F9"/>
    <w:rsid w:val="00B35749"/>
    <w:rsid w:val="00B7104F"/>
    <w:rsid w:val="00B712D6"/>
    <w:rsid w:val="00B921A7"/>
    <w:rsid w:val="00B96521"/>
    <w:rsid w:val="00BA2F47"/>
    <w:rsid w:val="00BC464C"/>
    <w:rsid w:val="00BE5188"/>
    <w:rsid w:val="00BF186D"/>
    <w:rsid w:val="00C277FF"/>
    <w:rsid w:val="00C4118B"/>
    <w:rsid w:val="00C62BEB"/>
    <w:rsid w:val="00C64288"/>
    <w:rsid w:val="00C8558C"/>
    <w:rsid w:val="00CB1191"/>
    <w:rsid w:val="00CB1986"/>
    <w:rsid w:val="00CD61B5"/>
    <w:rsid w:val="00D04792"/>
    <w:rsid w:val="00D14875"/>
    <w:rsid w:val="00D172AF"/>
    <w:rsid w:val="00D26E35"/>
    <w:rsid w:val="00D3575E"/>
    <w:rsid w:val="00D42E76"/>
    <w:rsid w:val="00D60625"/>
    <w:rsid w:val="00D7228F"/>
    <w:rsid w:val="00D824AE"/>
    <w:rsid w:val="00DA66C1"/>
    <w:rsid w:val="00DA77EB"/>
    <w:rsid w:val="00DB3A75"/>
    <w:rsid w:val="00DB58E9"/>
    <w:rsid w:val="00DE4DE5"/>
    <w:rsid w:val="00E00E83"/>
    <w:rsid w:val="00E05F8B"/>
    <w:rsid w:val="00E420C4"/>
    <w:rsid w:val="00E4666C"/>
    <w:rsid w:val="00E77213"/>
    <w:rsid w:val="00EC5964"/>
    <w:rsid w:val="00EE2482"/>
    <w:rsid w:val="00F27F90"/>
    <w:rsid w:val="00F35696"/>
    <w:rsid w:val="00F510F4"/>
    <w:rsid w:val="00FB2C27"/>
    <w:rsid w:val="00FF3B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42D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03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2203FA"/>
    <w:pPr>
      <w:keepNext/>
      <w:widowControl/>
      <w:suppressAutoHyphens w:val="0"/>
      <w:overflowPunct/>
      <w:autoSpaceDE/>
      <w:autoSpaceDN/>
      <w:adjustRightInd/>
      <w:jc w:val="right"/>
      <w:outlineLvl w:val="1"/>
    </w:pPr>
    <w:rPr>
      <w:b/>
      <w:kern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1D42D3"/>
    <w:rPr>
      <w:noProof w:val="0"/>
      <w:color w:val="000080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1D42D3"/>
    <w:pPr>
      <w:ind w:left="360" w:firstLine="1"/>
    </w:pPr>
    <w:rPr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42D3"/>
    <w:rPr>
      <w:rFonts w:ascii="Times New Roman" w:eastAsia="Times New Roman" w:hAnsi="Times New Roman" w:cs="Times New Roman"/>
      <w:kern w:val="2"/>
      <w:sz w:val="24"/>
      <w:szCs w:val="20"/>
      <w:lang w:val="en-US" w:eastAsia="pl-PL"/>
    </w:rPr>
  </w:style>
  <w:style w:type="paragraph" w:customStyle="1" w:styleId="Akapitzlist1">
    <w:name w:val="Akapit z listą1"/>
    <w:basedOn w:val="Normalny"/>
    <w:rsid w:val="001D42D3"/>
    <w:pPr>
      <w:ind w:left="720" w:hanging="284"/>
    </w:pPr>
  </w:style>
  <w:style w:type="paragraph" w:customStyle="1" w:styleId="Tekstpodstawowy22">
    <w:name w:val="Tekst podstawowy 22"/>
    <w:basedOn w:val="Normalny"/>
    <w:rsid w:val="001D42D3"/>
    <w:pPr>
      <w:ind w:left="993" w:hanging="284"/>
    </w:pPr>
    <w:rPr>
      <w:b/>
      <w:sz w:val="2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42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42D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42D3"/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42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42D3"/>
    <w:rPr>
      <w:rFonts w:ascii="Tahoma" w:eastAsia="Times New Roman" w:hAnsi="Tahoma" w:cs="Tahoma"/>
      <w:kern w:val="2"/>
      <w:sz w:val="16"/>
      <w:szCs w:val="16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qFormat/>
    <w:rsid w:val="001D42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965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6521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65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6521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08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08B4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1208B4"/>
    <w:pPr>
      <w:widowControl/>
      <w:suppressAutoHyphens w:val="0"/>
      <w:jc w:val="center"/>
      <w:textAlignment w:val="baseline"/>
    </w:pPr>
    <w:rPr>
      <w:b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1208B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208B4"/>
    <w:pPr>
      <w:widowControl/>
      <w:suppressAutoHyphens w:val="0"/>
      <w:overflowPunct/>
      <w:autoSpaceDE/>
      <w:autoSpaceDN/>
      <w:adjustRightInd/>
      <w:spacing w:before="100" w:beforeAutospacing="1" w:after="142" w:line="288" w:lineRule="auto"/>
    </w:pPr>
    <w:rPr>
      <w:kern w:val="0"/>
      <w:szCs w:val="24"/>
    </w:rPr>
  </w:style>
  <w:style w:type="paragraph" w:customStyle="1" w:styleId="Standard">
    <w:name w:val="Standard"/>
    <w:basedOn w:val="Normalny"/>
    <w:uiPriority w:val="99"/>
    <w:semiHidden/>
    <w:rsid w:val="001208B4"/>
    <w:pPr>
      <w:widowControl/>
      <w:autoSpaceDN/>
      <w:adjustRightInd/>
      <w:jc w:val="both"/>
    </w:pPr>
    <w:rPr>
      <w:rFonts w:cs="Wingdings"/>
      <w:kern w:val="0"/>
      <w:sz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2203F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203FA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203F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203FA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locked/>
    <w:rsid w:val="00EC5964"/>
    <w:rPr>
      <w:rFonts w:ascii="Times New Roman" w:eastAsia="Times New Roman" w:hAnsi="Times New Roman" w:cs="Times New Roman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42D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1D42D3"/>
    <w:rPr>
      <w:noProof w:val="0"/>
      <w:color w:val="000080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1D42D3"/>
    <w:pPr>
      <w:ind w:left="360" w:firstLine="1"/>
    </w:pPr>
    <w:rPr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42D3"/>
    <w:rPr>
      <w:rFonts w:ascii="Times New Roman" w:eastAsia="Times New Roman" w:hAnsi="Times New Roman" w:cs="Times New Roman"/>
      <w:kern w:val="2"/>
      <w:sz w:val="24"/>
      <w:szCs w:val="20"/>
      <w:lang w:val="en-US" w:eastAsia="pl-PL"/>
    </w:rPr>
  </w:style>
  <w:style w:type="paragraph" w:customStyle="1" w:styleId="Akapitzlist1">
    <w:name w:val="Akapit z listą1"/>
    <w:basedOn w:val="Normalny"/>
    <w:rsid w:val="001D42D3"/>
    <w:pPr>
      <w:ind w:left="720" w:hanging="284"/>
    </w:pPr>
  </w:style>
  <w:style w:type="paragraph" w:customStyle="1" w:styleId="Tekstpodstawowy22">
    <w:name w:val="Tekst podstawowy 22"/>
    <w:basedOn w:val="Normalny"/>
    <w:rsid w:val="001D42D3"/>
    <w:pPr>
      <w:ind w:left="993" w:hanging="284"/>
    </w:pPr>
    <w:rPr>
      <w:b/>
      <w:sz w:val="2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42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42D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42D3"/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42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42D3"/>
    <w:rPr>
      <w:rFonts w:ascii="Tahoma" w:eastAsia="Times New Roman" w:hAnsi="Tahoma" w:cs="Tahoma"/>
      <w:kern w:val="2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D42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965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6521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B965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6521"/>
    <w:rPr>
      <w:rFonts w:ascii="Times New Roman" w:eastAsia="Times New Roman" w:hAnsi="Times New Roman" w:cs="Times New Roman"/>
      <w:kern w:val="2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5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18705-1191-40F6-886E-16062C3A7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7</Pages>
  <Words>2362</Words>
  <Characters>14178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6 Wzór umowy</vt:lpstr>
    </vt:vector>
  </TitlesOfParts>
  <Company>Ośrodek Pomocy Społecznej w Raciborzu</Company>
  <LinksUpToDate>false</LinksUpToDate>
  <CharactersWithSpaces>16507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6 Wzór umowy</dc:title>
  <dc:subject>postęowanie na Usługi opiekuńcze ...</dc:subject>
  <dc:description>zamówienia publiczne</dc:description>
  <cp:lastModifiedBy>Pracownik</cp:lastModifiedBy>
  <cp:revision>56</cp:revision>
  <cp:lastPrinted>2021-12-07T09:13:00Z</cp:lastPrinted>
  <dcterms:created xsi:type="dcterms:W3CDTF">2021-04-26T13:01:00Z</dcterms:created>
  <dcterms:modified xsi:type="dcterms:W3CDTF">2021-12-07T09:14:00Z</dcterms:modified>
</cp:coreProperties>
</file>